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png" ContentType="image/pn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body>
    <w:p w:rsidRPr="0012178D" w:rsidR="006F1A89" w:rsidP="006F1A89" w:rsidRDefault="006F1A89" w14:paraId="1CFFEA9A" w14:textId="0DB4B6B9">
      <w:pPr/>
      <w:r w:rsidRPr="0012178D" w:rsidR="006F1A89">
        <w:rPr>
          <w:b w:val="1"/>
          <w:bCs w:val="1"/>
          <w:color w:val="000000" w:themeColor="text1"/>
          <w:sz w:val="28"/>
          <w:szCs w:val="28"/>
          <w:lang w:val="nl-NL"/>
        </w:rPr>
        <w:t xml:space="preserve">Model </w:t>
      </w:r>
      <w:r w:rsidRPr="0012178D" w:rsidR="009860E5">
        <w:rPr>
          <w:b w:val="1"/>
          <w:bCs w:val="1"/>
          <w:color w:val="000000" w:themeColor="text1"/>
          <w:sz w:val="28"/>
          <w:szCs w:val="28"/>
          <w:lang w:val="nl-NL"/>
        </w:rPr>
        <w:t xml:space="preserve">inwerkprogramma </w:t>
      </w:r>
      <w:r w:rsidRPr="0012178D" w:rsidR="00444757">
        <w:rPr>
          <w:b w:val="1"/>
          <w:bCs w:val="1"/>
          <w:color w:val="000000" w:themeColor="text1"/>
          <w:sz w:val="28"/>
          <w:szCs w:val="28"/>
          <w:lang w:val="nl-NL"/>
        </w:rPr>
        <w:t>stagiair</w:t>
      </w:r>
      <w:r w:rsidR="76110980">
        <w:drawing>
          <wp:anchor distT="0" distB="0" distL="114300" distR="114300" simplePos="0" relativeHeight="251658240" behindDoc="0" locked="0" layoutInCell="1" allowOverlap="1" wp14:editId="27EAC99A" wp14:anchorId="7486A9BB">
            <wp:simplePos x="0" y="0"/>
            <wp:positionH relativeFrom="column">
              <wp:posOffset>7496175</wp:posOffset>
            </wp:positionH>
            <wp:positionV relativeFrom="paragraph">
              <wp:posOffset>-828675</wp:posOffset>
            </wp:positionV>
            <wp:extent cx="1162050" cy="419100"/>
            <wp:effectExtent l="0" t="0" r="0" b="0"/>
            <wp:wrapNone/>
            <wp:docPr id="88979893" name="drawing"/>
            <wp:cNvGraphicFramePr>
              <a:graphicFrameLocks noChangeAspect="1"/>
            </wp:cNvGraphicFramePr>
            <a:graphic>
              <a:graphicData xmlns:a="http://schemas.openxmlformats.org/drawingml/2006/main" uri="http://schemas.openxmlformats.org/drawingml/2006/picture">
                <pic:pic xmlns:pic="http://schemas.openxmlformats.org/drawingml/2006/picture">
                  <pic:nvPicPr>
                    <pic:cNvPr id="1388465081" name=""/>
                    <pic:cNvPicPr/>
                  </pic:nvPicPr>
                  <pic:blipFill>
                    <a:blip xmlns:r="http://schemas.openxmlformats.org/officeDocument/2006/relationships" r:embed="rId2120629197">
                      <a:extLst>
                        <a:ext xmlns:a="http://schemas.openxmlformats.org/drawingml/2006/main" uri="{28A0092B-C50C-407E-A947-70E740481C1C}">
                          <a14:useLocalDpi xmlns:a14="http://schemas.microsoft.com/office/drawing/2010/main" val="0"/>
                        </a:ext>
                      </a:extLst>
                    </a:blip>
                    <a:stretch>
                      <a:fillRect/>
                    </a:stretch>
                  </pic:blipFill>
                  <pic:spPr>
                    <a:xfrm>
                      <a:off x="0" y="0"/>
                      <a:ext cx="1162050" cy="419100"/>
                    </a:xfrm>
                    <a:prstGeom prst="rect">
                      <a:avLst/>
                    </a:prstGeom>
                  </pic:spPr>
                </pic:pic>
              </a:graphicData>
            </a:graphic>
            <wp14:sizeRelH relativeFrom="page">
              <wp14:pctWidth>0</wp14:pctWidth>
            </wp14:sizeRelH>
            <wp14:sizeRelV relativeFrom="page">
              <wp14:pctHeight>0</wp14:pctHeight>
            </wp14:sizeRelV>
          </wp:anchor>
        </w:drawing>
      </w:r>
    </w:p>
    <w:p w:rsidRPr="0012178D" w:rsidR="006F1A89" w:rsidP="006F1A89" w:rsidRDefault="006F1A89" w14:paraId="20D7D197" w14:textId="77777777">
      <w:pPr>
        <w:rPr>
          <w:b/>
          <w:bCs/>
          <w:color w:val="000000" w:themeColor="text1"/>
          <w:sz w:val="28"/>
          <w:szCs w:val="28"/>
          <w:lang w:val="nl-NL"/>
        </w:rPr>
      </w:pPr>
    </w:p>
    <w:p w:rsidRPr="0012178D" w:rsidR="006F1A89" w:rsidP="006F1A89" w:rsidRDefault="006F1A89" w14:paraId="129057D0" w14:textId="77777777">
      <w:pPr>
        <w:rPr>
          <w:rFonts w:cstheme="minorHAnsi"/>
          <w:b/>
          <w:bCs/>
          <w:color w:val="000000" w:themeColor="text1"/>
          <w:lang w:val="nl-NL"/>
        </w:rPr>
      </w:pPr>
      <w:r w:rsidRPr="0012178D">
        <w:rPr>
          <w:rFonts w:cstheme="minorHAnsi"/>
          <w:b/>
          <w:bCs/>
          <w:color w:val="000000" w:themeColor="text1"/>
          <w:lang w:val="nl-NL"/>
        </w:rPr>
        <w:t>Inleiding</w:t>
      </w:r>
    </w:p>
    <w:p w:rsidRPr="0012178D" w:rsidR="006F1A89" w:rsidP="006F1A89" w:rsidRDefault="009860E5" w14:paraId="0B42B0D1" w14:textId="3EE1A11D">
      <w:pPr>
        <w:rPr>
          <w:rFonts w:cstheme="minorHAnsi"/>
          <w:color w:val="000000" w:themeColor="text1"/>
          <w:lang w:val="nl-NL"/>
        </w:rPr>
      </w:pPr>
      <w:r w:rsidRPr="0012178D">
        <w:rPr>
          <w:rFonts w:cstheme="minorHAnsi"/>
          <w:color w:val="000000" w:themeColor="text1"/>
          <w:lang w:val="nl-NL"/>
        </w:rPr>
        <w:t xml:space="preserve">Het is belangrijk dat nieuwe </w:t>
      </w:r>
      <w:r w:rsidRPr="0012178D" w:rsidR="00444757">
        <w:rPr>
          <w:rFonts w:cstheme="minorHAnsi"/>
          <w:color w:val="000000" w:themeColor="text1"/>
          <w:lang w:val="nl-NL"/>
        </w:rPr>
        <w:t>stagiairs</w:t>
      </w:r>
      <w:r w:rsidRPr="0012178D">
        <w:rPr>
          <w:rFonts w:cstheme="minorHAnsi"/>
          <w:color w:val="000000" w:themeColor="text1"/>
          <w:lang w:val="nl-NL"/>
        </w:rPr>
        <w:t xml:space="preserve"> goed worden ingewerkt. Ze </w:t>
      </w:r>
      <w:r w:rsidRPr="0012178D" w:rsidR="009263C6">
        <w:rPr>
          <w:rFonts w:cstheme="minorHAnsi"/>
          <w:color w:val="000000" w:themeColor="text1"/>
          <w:lang w:val="nl-NL"/>
        </w:rPr>
        <w:t>raken bekend met de omroep, de standaard</w:t>
      </w:r>
      <w:r w:rsidRPr="0012178D" w:rsidR="00E9264C">
        <w:rPr>
          <w:rFonts w:cstheme="minorHAnsi"/>
          <w:color w:val="000000" w:themeColor="text1"/>
          <w:lang w:val="nl-NL"/>
        </w:rPr>
        <w:t xml:space="preserve"> werkwijze</w:t>
      </w:r>
      <w:r w:rsidRPr="0012178D" w:rsidR="009263C6">
        <w:rPr>
          <w:rFonts w:cstheme="minorHAnsi"/>
          <w:color w:val="000000" w:themeColor="text1"/>
          <w:lang w:val="nl-NL"/>
        </w:rPr>
        <w:t xml:space="preserve"> en</w:t>
      </w:r>
      <w:r w:rsidRPr="0012178D" w:rsidR="00E9264C">
        <w:rPr>
          <w:rFonts w:cstheme="minorHAnsi"/>
          <w:color w:val="000000" w:themeColor="text1"/>
          <w:lang w:val="nl-NL"/>
        </w:rPr>
        <w:t xml:space="preserve"> het werk van</w:t>
      </w:r>
      <w:r w:rsidRPr="0012178D" w:rsidR="009263C6">
        <w:rPr>
          <w:rFonts w:cstheme="minorHAnsi"/>
          <w:color w:val="000000" w:themeColor="text1"/>
          <w:lang w:val="nl-NL"/>
        </w:rPr>
        <w:t xml:space="preserve"> collega’s. </w:t>
      </w:r>
      <w:r w:rsidRPr="0012178D" w:rsidR="00444757">
        <w:rPr>
          <w:rFonts w:cstheme="minorHAnsi"/>
          <w:color w:val="000000" w:themeColor="text1"/>
          <w:lang w:val="nl-NL"/>
        </w:rPr>
        <w:t>Ook helpt het hun leerdoelen te behalen. Het gaat nadrukkelijk om een model dat naar eigen wens kan worden aangepast. Het is belangrijk dit af te stemmen op de realiteit bij de omroep en de stagiair</w:t>
      </w:r>
      <w:r w:rsidRPr="0012178D" w:rsidR="00D17B26">
        <w:rPr>
          <w:rFonts w:cstheme="minorHAnsi"/>
          <w:color w:val="000000" w:themeColor="text1"/>
          <w:lang w:val="nl-NL"/>
        </w:rPr>
        <w:t xml:space="preserve"> en de geplande stageduur.</w:t>
      </w:r>
      <w:r w:rsidR="0050261A">
        <w:rPr>
          <w:rFonts w:cstheme="minorHAnsi"/>
          <w:color w:val="000000" w:themeColor="text1"/>
          <w:lang w:val="nl-NL"/>
        </w:rPr>
        <w:t xml:space="preserve"> Dit model is gebaseerd op 12 weken.</w:t>
      </w:r>
    </w:p>
    <w:p w:rsidRPr="0012178D" w:rsidR="003B2A6F" w:rsidP="006F1A89" w:rsidRDefault="003B2A6F" w14:paraId="41260879" w14:textId="77777777">
      <w:pPr>
        <w:rPr>
          <w:rFonts w:cstheme="minorHAnsi"/>
          <w:color w:val="000000" w:themeColor="text1"/>
          <w:lang w:val="nl-NL"/>
        </w:rPr>
      </w:pPr>
    </w:p>
    <w:p w:rsidRPr="0012178D" w:rsidR="009860E5" w:rsidP="009860E5" w:rsidRDefault="009860E5" w14:paraId="31C2A8F4" w14:textId="113F71AF">
      <w:pPr>
        <w:rPr>
          <w:b/>
          <w:lang w:val="nl-NL"/>
        </w:rPr>
      </w:pPr>
      <w:r w:rsidRPr="0012178D">
        <w:rPr>
          <w:b/>
          <w:lang w:val="nl-NL"/>
        </w:rPr>
        <w:t xml:space="preserve">Gebruik model </w:t>
      </w:r>
      <w:r w:rsidRPr="0012178D" w:rsidR="00D17B26">
        <w:rPr>
          <w:b/>
          <w:lang w:val="nl-NL"/>
        </w:rPr>
        <w:t>inwerkprogramma</w:t>
      </w:r>
    </w:p>
    <w:p w:rsidRPr="0012178D" w:rsidR="00796F37" w:rsidP="00796F37" w:rsidRDefault="00796F37" w14:paraId="203CBE54" w14:textId="77777777">
      <w:pPr>
        <w:autoSpaceDE w:val="0"/>
        <w:autoSpaceDN w:val="0"/>
        <w:adjustRightInd w:val="0"/>
        <w:rPr>
          <w:lang w:val="nl-NL"/>
        </w:rPr>
      </w:pPr>
      <w:r w:rsidRPr="0012178D">
        <w:rPr>
          <w:lang w:val="nl-NL"/>
        </w:rPr>
        <w:t>Hoewel deze publicatie met zorg is samengesteld kan de NLPO geen aansprakelijkheid aanvaarden voor eventuele gevolgen van het gebruik van het modelbestand. Omroepen die het model aanpassen, op welke wijze dan ook, dienen het voorblad en het logo van de NLPO te verwijderen. Graag verneemt de NLPO uw opmerkingen naar aanleiding van de modelovereenkomst, zodat deze, wanneer daartoe aanleiding bestaat, kan worden aangepast.</w:t>
      </w:r>
    </w:p>
    <w:p w:rsidRPr="0012178D" w:rsidR="006F1A89" w:rsidP="006F1A89" w:rsidRDefault="006F1A89" w14:paraId="22102A2A" w14:textId="77777777">
      <w:pPr>
        <w:rPr>
          <w:rFonts w:cstheme="minorHAnsi"/>
          <w:color w:val="000000" w:themeColor="text1"/>
          <w:lang w:val="nl-NL"/>
        </w:rPr>
      </w:pPr>
    </w:p>
    <w:tbl>
      <w:tblPr>
        <w:tblStyle w:val="Tabelraster"/>
        <w:tblW w:w="0" w:type="auto"/>
        <w:tblLook w:val="04A0" w:firstRow="1" w:lastRow="0" w:firstColumn="1" w:lastColumn="0" w:noHBand="0" w:noVBand="1"/>
      </w:tblPr>
      <w:tblGrid>
        <w:gridCol w:w="1838"/>
        <w:gridCol w:w="2126"/>
        <w:gridCol w:w="5098"/>
      </w:tblGrid>
      <w:tr w:rsidRPr="0012178D" w:rsidR="00EE2893" w:rsidTr="00690F06" w14:paraId="4AF885E8" w14:textId="77777777">
        <w:tc>
          <w:tcPr>
            <w:tcW w:w="1838" w:type="dxa"/>
          </w:tcPr>
          <w:p w:rsidRPr="0012178D" w:rsidR="00EE2893" w:rsidP="00690F06" w:rsidRDefault="00EE2893" w14:paraId="54CDDFC5" w14:textId="77777777">
            <w:pPr>
              <w:autoSpaceDE w:val="0"/>
              <w:autoSpaceDN w:val="0"/>
              <w:adjustRightInd w:val="0"/>
              <w:rPr>
                <w:rFonts w:ascii="Calibri" w:hAnsi="Calibri" w:cs="Frutiger-Light"/>
                <w:b/>
                <w:bCs/>
                <w:color w:val="000000" w:themeColor="text1"/>
                <w:lang w:val="nl-NL"/>
              </w:rPr>
            </w:pPr>
            <w:r w:rsidRPr="0012178D">
              <w:rPr>
                <w:rFonts w:ascii="Calibri" w:hAnsi="Calibri" w:cs="Frutiger-Light"/>
                <w:b/>
                <w:bCs/>
                <w:color w:val="000000" w:themeColor="text1"/>
                <w:lang w:val="nl-NL"/>
              </w:rPr>
              <w:t>Versienummer</w:t>
            </w:r>
          </w:p>
        </w:tc>
        <w:tc>
          <w:tcPr>
            <w:tcW w:w="2126" w:type="dxa"/>
          </w:tcPr>
          <w:p w:rsidRPr="0012178D" w:rsidR="00EE2893" w:rsidP="00690F06" w:rsidRDefault="00EE2893" w14:paraId="790E6433" w14:textId="77777777">
            <w:pPr>
              <w:autoSpaceDE w:val="0"/>
              <w:autoSpaceDN w:val="0"/>
              <w:adjustRightInd w:val="0"/>
              <w:rPr>
                <w:rFonts w:ascii="Calibri" w:hAnsi="Calibri" w:cs="Frutiger-Light"/>
                <w:b/>
                <w:bCs/>
                <w:color w:val="000000" w:themeColor="text1"/>
                <w:lang w:val="nl-NL"/>
              </w:rPr>
            </w:pPr>
            <w:r w:rsidRPr="0012178D">
              <w:rPr>
                <w:rFonts w:ascii="Calibri" w:hAnsi="Calibri" w:cs="Frutiger-Light"/>
                <w:b/>
                <w:bCs/>
                <w:color w:val="000000" w:themeColor="text1"/>
                <w:lang w:val="nl-NL"/>
              </w:rPr>
              <w:t>Datum</w:t>
            </w:r>
          </w:p>
        </w:tc>
        <w:tc>
          <w:tcPr>
            <w:tcW w:w="5098" w:type="dxa"/>
          </w:tcPr>
          <w:p w:rsidRPr="0012178D" w:rsidR="00EE2893" w:rsidP="00690F06" w:rsidRDefault="00EE2893" w14:paraId="3826FE5A" w14:textId="77777777">
            <w:pPr>
              <w:autoSpaceDE w:val="0"/>
              <w:autoSpaceDN w:val="0"/>
              <w:adjustRightInd w:val="0"/>
              <w:rPr>
                <w:rFonts w:ascii="Calibri" w:hAnsi="Calibri" w:cs="Frutiger-Light"/>
                <w:b/>
                <w:bCs/>
                <w:color w:val="000000" w:themeColor="text1"/>
                <w:lang w:val="nl-NL"/>
              </w:rPr>
            </w:pPr>
            <w:r w:rsidRPr="0012178D">
              <w:rPr>
                <w:rFonts w:ascii="Calibri" w:hAnsi="Calibri" w:cs="Frutiger-Light"/>
                <w:b/>
                <w:bCs/>
                <w:color w:val="000000" w:themeColor="text1"/>
                <w:lang w:val="nl-NL"/>
              </w:rPr>
              <w:t>Wijzigingen</w:t>
            </w:r>
          </w:p>
        </w:tc>
      </w:tr>
      <w:tr w:rsidRPr="0012178D" w:rsidR="00EE2893" w:rsidTr="00690F06" w14:paraId="3829281C" w14:textId="77777777">
        <w:tc>
          <w:tcPr>
            <w:tcW w:w="1838" w:type="dxa"/>
          </w:tcPr>
          <w:p w:rsidRPr="0012178D" w:rsidR="00EE2893" w:rsidP="00690F06" w:rsidRDefault="00EE2893" w14:paraId="3B35EC80" w14:textId="37871909">
            <w:pPr>
              <w:autoSpaceDE w:val="0"/>
              <w:autoSpaceDN w:val="0"/>
              <w:adjustRightInd w:val="0"/>
              <w:rPr>
                <w:rFonts w:ascii="Calibri" w:hAnsi="Calibri" w:cs="Frutiger-Light"/>
                <w:color w:val="000000" w:themeColor="text1"/>
                <w:lang w:val="nl-NL"/>
              </w:rPr>
            </w:pPr>
            <w:r w:rsidRPr="0012178D">
              <w:rPr>
                <w:rFonts w:ascii="Calibri" w:hAnsi="Calibri" w:cs="Frutiger-Light"/>
                <w:color w:val="000000" w:themeColor="text1"/>
                <w:lang w:val="nl-NL"/>
              </w:rPr>
              <w:t>V202</w:t>
            </w:r>
            <w:r w:rsidRPr="0012178D" w:rsidR="00444757">
              <w:rPr>
                <w:rFonts w:ascii="Calibri" w:hAnsi="Calibri" w:cs="Frutiger-Light"/>
                <w:color w:val="000000" w:themeColor="text1"/>
                <w:lang w:val="nl-NL"/>
              </w:rPr>
              <w:t>5</w:t>
            </w:r>
            <w:r w:rsidRPr="0012178D">
              <w:rPr>
                <w:rFonts w:ascii="Calibri" w:hAnsi="Calibri" w:cs="Frutiger-Light"/>
                <w:color w:val="000000" w:themeColor="text1"/>
                <w:lang w:val="nl-NL"/>
              </w:rPr>
              <w:t>.1</w:t>
            </w:r>
          </w:p>
        </w:tc>
        <w:tc>
          <w:tcPr>
            <w:tcW w:w="2126" w:type="dxa"/>
          </w:tcPr>
          <w:p w:rsidRPr="0012178D" w:rsidR="00EE2893" w:rsidP="00690F06" w:rsidRDefault="00444757" w14:paraId="1EBEAE76" w14:textId="0955E035">
            <w:pPr>
              <w:autoSpaceDE w:val="0"/>
              <w:autoSpaceDN w:val="0"/>
              <w:adjustRightInd w:val="0"/>
              <w:rPr>
                <w:rFonts w:ascii="Calibri" w:hAnsi="Calibri" w:cs="Frutiger-Light"/>
                <w:color w:val="000000" w:themeColor="text1"/>
                <w:lang w:val="nl-NL"/>
              </w:rPr>
            </w:pPr>
            <w:r w:rsidRPr="0012178D">
              <w:rPr>
                <w:rFonts w:ascii="Calibri" w:hAnsi="Calibri" w:cs="Frutiger-Light"/>
                <w:color w:val="000000" w:themeColor="text1"/>
                <w:lang w:val="nl-NL"/>
              </w:rPr>
              <w:t>-</w:t>
            </w:r>
          </w:p>
        </w:tc>
        <w:tc>
          <w:tcPr>
            <w:tcW w:w="5098" w:type="dxa"/>
          </w:tcPr>
          <w:p w:rsidRPr="0012178D" w:rsidR="00EE2893" w:rsidP="00690F06" w:rsidRDefault="00987F6A" w14:paraId="1437B50B" w14:textId="6379CECD">
            <w:pPr>
              <w:autoSpaceDE w:val="0"/>
              <w:autoSpaceDN w:val="0"/>
              <w:adjustRightInd w:val="0"/>
              <w:rPr>
                <w:rFonts w:ascii="Calibri" w:hAnsi="Calibri" w:cs="Frutiger-Light"/>
                <w:color w:val="000000" w:themeColor="text1"/>
                <w:lang w:val="nl-NL"/>
              </w:rPr>
            </w:pPr>
            <w:r w:rsidRPr="0012178D">
              <w:rPr>
                <w:rFonts w:ascii="Calibri" w:hAnsi="Calibri" w:cs="Frutiger-Light"/>
                <w:color w:val="000000" w:themeColor="text1"/>
                <w:lang w:val="nl-NL"/>
              </w:rPr>
              <w:t>Eerste publicatie</w:t>
            </w:r>
          </w:p>
        </w:tc>
      </w:tr>
      <w:tr w:rsidRPr="0012178D" w:rsidR="00EE2893" w:rsidTr="00690F06" w14:paraId="1D82B7A5" w14:textId="77777777">
        <w:tc>
          <w:tcPr>
            <w:tcW w:w="1838" w:type="dxa"/>
          </w:tcPr>
          <w:p w:rsidRPr="0012178D" w:rsidR="00EE2893" w:rsidP="00690F06" w:rsidRDefault="00EE2893" w14:paraId="1DF48E18" w14:textId="390A6D89">
            <w:pPr>
              <w:autoSpaceDE w:val="0"/>
              <w:autoSpaceDN w:val="0"/>
              <w:adjustRightInd w:val="0"/>
              <w:rPr>
                <w:rFonts w:ascii="Calibri" w:hAnsi="Calibri" w:cs="Frutiger-Light"/>
                <w:color w:val="000000" w:themeColor="text1"/>
                <w:lang w:val="nl-NL"/>
              </w:rPr>
            </w:pPr>
          </w:p>
        </w:tc>
        <w:tc>
          <w:tcPr>
            <w:tcW w:w="2126" w:type="dxa"/>
          </w:tcPr>
          <w:p w:rsidRPr="0012178D" w:rsidR="00EE2893" w:rsidP="00690F06" w:rsidRDefault="00EE2893" w14:paraId="49FBF2FA" w14:textId="7D1C12CE">
            <w:pPr>
              <w:autoSpaceDE w:val="0"/>
              <w:autoSpaceDN w:val="0"/>
              <w:adjustRightInd w:val="0"/>
              <w:rPr>
                <w:rFonts w:ascii="Calibri" w:hAnsi="Calibri" w:cs="Frutiger-Light"/>
                <w:color w:val="000000" w:themeColor="text1"/>
                <w:lang w:val="nl-NL"/>
              </w:rPr>
            </w:pPr>
          </w:p>
        </w:tc>
        <w:tc>
          <w:tcPr>
            <w:tcW w:w="5098" w:type="dxa"/>
          </w:tcPr>
          <w:p w:rsidRPr="0012178D" w:rsidR="00EE2893" w:rsidP="00690F06" w:rsidRDefault="00EE2893" w14:paraId="61A54CDD" w14:textId="2D67AB1C">
            <w:pPr>
              <w:autoSpaceDE w:val="0"/>
              <w:autoSpaceDN w:val="0"/>
              <w:adjustRightInd w:val="0"/>
              <w:rPr>
                <w:rFonts w:ascii="Calibri" w:hAnsi="Calibri" w:cs="Frutiger-Light"/>
                <w:color w:val="000000" w:themeColor="text1"/>
                <w:lang w:val="nl-NL"/>
              </w:rPr>
            </w:pPr>
          </w:p>
        </w:tc>
      </w:tr>
      <w:tr w:rsidRPr="0012178D" w:rsidR="00EE2893" w:rsidTr="00690F06" w14:paraId="1B56E1BB" w14:textId="77777777">
        <w:tc>
          <w:tcPr>
            <w:tcW w:w="1838" w:type="dxa"/>
          </w:tcPr>
          <w:p w:rsidRPr="0012178D" w:rsidR="00EE2893" w:rsidP="00690F06" w:rsidRDefault="00EE2893" w14:paraId="3ACBE3FF" w14:textId="77777777">
            <w:pPr>
              <w:autoSpaceDE w:val="0"/>
              <w:autoSpaceDN w:val="0"/>
              <w:adjustRightInd w:val="0"/>
              <w:rPr>
                <w:rFonts w:ascii="Calibri" w:hAnsi="Calibri" w:cs="Frutiger-Light"/>
                <w:color w:val="000000" w:themeColor="text1"/>
                <w:lang w:val="nl-NL"/>
              </w:rPr>
            </w:pPr>
          </w:p>
        </w:tc>
        <w:tc>
          <w:tcPr>
            <w:tcW w:w="2126" w:type="dxa"/>
          </w:tcPr>
          <w:p w:rsidRPr="0012178D" w:rsidR="00EE2893" w:rsidP="00690F06" w:rsidRDefault="00EE2893" w14:paraId="3AF68A2C" w14:textId="77777777">
            <w:pPr>
              <w:autoSpaceDE w:val="0"/>
              <w:autoSpaceDN w:val="0"/>
              <w:adjustRightInd w:val="0"/>
              <w:rPr>
                <w:rFonts w:ascii="Calibri" w:hAnsi="Calibri" w:cs="Frutiger-Light"/>
                <w:color w:val="000000" w:themeColor="text1"/>
                <w:lang w:val="nl-NL"/>
              </w:rPr>
            </w:pPr>
          </w:p>
        </w:tc>
        <w:tc>
          <w:tcPr>
            <w:tcW w:w="5098" w:type="dxa"/>
          </w:tcPr>
          <w:p w:rsidRPr="0012178D" w:rsidR="00EE2893" w:rsidP="00690F06" w:rsidRDefault="00EE2893" w14:paraId="1F1FA057" w14:textId="77777777">
            <w:pPr>
              <w:autoSpaceDE w:val="0"/>
              <w:autoSpaceDN w:val="0"/>
              <w:adjustRightInd w:val="0"/>
              <w:rPr>
                <w:rFonts w:ascii="Calibri" w:hAnsi="Calibri" w:cs="Frutiger-Light"/>
                <w:color w:val="000000" w:themeColor="text1"/>
                <w:lang w:val="nl-NL"/>
              </w:rPr>
            </w:pPr>
          </w:p>
        </w:tc>
      </w:tr>
      <w:tr w:rsidRPr="0012178D" w:rsidR="00EE2893" w:rsidTr="00690F06" w14:paraId="254948AB" w14:textId="77777777">
        <w:tc>
          <w:tcPr>
            <w:tcW w:w="1838" w:type="dxa"/>
          </w:tcPr>
          <w:p w:rsidRPr="0012178D" w:rsidR="00EE2893" w:rsidP="00690F06" w:rsidRDefault="00EE2893" w14:paraId="6F1E7848" w14:textId="77777777">
            <w:pPr>
              <w:autoSpaceDE w:val="0"/>
              <w:autoSpaceDN w:val="0"/>
              <w:adjustRightInd w:val="0"/>
              <w:rPr>
                <w:rFonts w:ascii="Calibri" w:hAnsi="Calibri" w:cs="Frutiger-Light"/>
                <w:color w:val="000000" w:themeColor="text1"/>
                <w:lang w:val="nl-NL"/>
              </w:rPr>
            </w:pPr>
          </w:p>
        </w:tc>
        <w:tc>
          <w:tcPr>
            <w:tcW w:w="2126" w:type="dxa"/>
          </w:tcPr>
          <w:p w:rsidRPr="0012178D" w:rsidR="00EE2893" w:rsidP="00690F06" w:rsidRDefault="00EE2893" w14:paraId="7EF94894" w14:textId="77777777">
            <w:pPr>
              <w:autoSpaceDE w:val="0"/>
              <w:autoSpaceDN w:val="0"/>
              <w:adjustRightInd w:val="0"/>
              <w:rPr>
                <w:rFonts w:ascii="Calibri" w:hAnsi="Calibri" w:cs="Frutiger-Light"/>
                <w:color w:val="000000" w:themeColor="text1"/>
                <w:lang w:val="nl-NL"/>
              </w:rPr>
            </w:pPr>
          </w:p>
        </w:tc>
        <w:tc>
          <w:tcPr>
            <w:tcW w:w="5098" w:type="dxa"/>
          </w:tcPr>
          <w:p w:rsidRPr="0012178D" w:rsidR="00EE2893" w:rsidP="00690F06" w:rsidRDefault="00EE2893" w14:paraId="3C6261A8" w14:textId="77777777">
            <w:pPr>
              <w:autoSpaceDE w:val="0"/>
              <w:autoSpaceDN w:val="0"/>
              <w:adjustRightInd w:val="0"/>
              <w:rPr>
                <w:rFonts w:ascii="Calibri" w:hAnsi="Calibri" w:cs="Frutiger-Light"/>
                <w:color w:val="000000" w:themeColor="text1"/>
                <w:lang w:val="nl-NL"/>
              </w:rPr>
            </w:pPr>
          </w:p>
        </w:tc>
      </w:tr>
      <w:tr w:rsidRPr="0012178D" w:rsidR="00EE2893" w:rsidTr="00690F06" w14:paraId="07094860" w14:textId="77777777">
        <w:tc>
          <w:tcPr>
            <w:tcW w:w="1838" w:type="dxa"/>
          </w:tcPr>
          <w:p w:rsidRPr="0012178D" w:rsidR="00EE2893" w:rsidP="00690F06" w:rsidRDefault="00EE2893" w14:paraId="07758B69" w14:textId="77777777">
            <w:pPr>
              <w:autoSpaceDE w:val="0"/>
              <w:autoSpaceDN w:val="0"/>
              <w:adjustRightInd w:val="0"/>
              <w:rPr>
                <w:rFonts w:ascii="Calibri" w:hAnsi="Calibri" w:cs="Frutiger-Light"/>
                <w:color w:val="000000" w:themeColor="text1"/>
                <w:lang w:val="nl-NL"/>
              </w:rPr>
            </w:pPr>
          </w:p>
        </w:tc>
        <w:tc>
          <w:tcPr>
            <w:tcW w:w="2126" w:type="dxa"/>
          </w:tcPr>
          <w:p w:rsidRPr="0012178D" w:rsidR="00EE2893" w:rsidP="00690F06" w:rsidRDefault="00EE2893" w14:paraId="4371F2F7" w14:textId="77777777">
            <w:pPr>
              <w:autoSpaceDE w:val="0"/>
              <w:autoSpaceDN w:val="0"/>
              <w:adjustRightInd w:val="0"/>
              <w:rPr>
                <w:rFonts w:ascii="Calibri" w:hAnsi="Calibri" w:cs="Frutiger-Light"/>
                <w:color w:val="000000" w:themeColor="text1"/>
                <w:lang w:val="nl-NL"/>
              </w:rPr>
            </w:pPr>
          </w:p>
        </w:tc>
        <w:tc>
          <w:tcPr>
            <w:tcW w:w="5098" w:type="dxa"/>
          </w:tcPr>
          <w:p w:rsidRPr="0012178D" w:rsidR="00EE2893" w:rsidP="00690F06" w:rsidRDefault="00EE2893" w14:paraId="0582D3F0" w14:textId="77777777">
            <w:pPr>
              <w:autoSpaceDE w:val="0"/>
              <w:autoSpaceDN w:val="0"/>
              <w:adjustRightInd w:val="0"/>
              <w:rPr>
                <w:rFonts w:ascii="Calibri" w:hAnsi="Calibri" w:cs="Frutiger-Light"/>
                <w:color w:val="000000" w:themeColor="text1"/>
                <w:lang w:val="nl-NL"/>
              </w:rPr>
            </w:pPr>
          </w:p>
        </w:tc>
      </w:tr>
    </w:tbl>
    <w:p w:rsidRPr="0012178D" w:rsidR="00EE2893" w:rsidP="00EE2893" w:rsidRDefault="00EE2893" w14:paraId="0A2A4878" w14:textId="77777777">
      <w:pPr>
        <w:rPr>
          <w:color w:val="000000" w:themeColor="text1"/>
          <w:lang w:val="nl-NL"/>
        </w:rPr>
      </w:pPr>
    </w:p>
    <w:p w:rsidRPr="0012178D" w:rsidR="00EE2893" w:rsidP="006F1A89" w:rsidRDefault="00EE2893" w14:paraId="0CD14EEF" w14:textId="77777777">
      <w:pPr>
        <w:rPr>
          <w:rFonts w:cstheme="minorHAnsi"/>
          <w:color w:val="000000" w:themeColor="text1"/>
          <w:lang w:val="nl-NL"/>
        </w:rPr>
      </w:pPr>
    </w:p>
    <w:p w:rsidRPr="0012178D" w:rsidR="006F1A89" w:rsidRDefault="006F1A89" w14:paraId="27D56B34" w14:textId="77777777">
      <w:pPr>
        <w:rPr>
          <w:rFonts w:asciiTheme="majorHAnsi" w:hAnsiTheme="majorHAnsi" w:eastAsiaTheme="majorEastAsia" w:cstheme="majorBidi"/>
          <w:b/>
          <w:bCs/>
          <w:sz w:val="28"/>
          <w:szCs w:val="28"/>
          <w:lang w:val="nl-NL"/>
        </w:rPr>
      </w:pPr>
      <w:r w:rsidRPr="0012178D">
        <w:rPr>
          <w:lang w:val="nl-NL"/>
        </w:rPr>
        <w:br w:type="page"/>
      </w:r>
    </w:p>
    <w:p w:rsidRPr="0012178D" w:rsidR="008F6727" w:rsidP="008F6727" w:rsidRDefault="008F6727" w14:paraId="21FA83DB" w14:textId="18EBC446">
      <w:pPr>
        <w:pStyle w:val="Kop1"/>
        <w:rPr>
          <w:color w:val="auto"/>
          <w:lang w:val="nl-NL"/>
        </w:rPr>
      </w:pPr>
      <w:r w:rsidRPr="0012178D">
        <w:rPr>
          <w:color w:val="auto"/>
          <w:lang w:val="nl-NL"/>
        </w:rPr>
        <w:t>Inwerkprogramma nieuwsredacteur</w:t>
      </w:r>
    </w:p>
    <w:p w:rsidRPr="0012178D" w:rsidR="008F6727" w:rsidP="008F6727" w:rsidRDefault="008F6727" w14:paraId="4AC2F5EC" w14:textId="77777777">
      <w:pPr>
        <w:rPr>
          <w:sz w:val="2"/>
          <w:szCs w:val="2"/>
          <w:lang w:val="nl-NL"/>
        </w:rPr>
      </w:pPr>
    </w:p>
    <w:p w:rsidRPr="0012178D" w:rsidR="00567FF4" w:rsidP="008F6727" w:rsidRDefault="00567FF4" w14:paraId="31994167" w14:textId="77777777">
      <w:pPr>
        <w:rPr>
          <w:sz w:val="2"/>
          <w:szCs w:val="2"/>
          <w:lang w:val="nl-NL"/>
        </w:rPr>
      </w:pPr>
    </w:p>
    <w:tbl>
      <w:tblPr>
        <w:tblStyle w:val="Tabelraster"/>
        <w:tblW w:w="0" w:type="auto"/>
        <w:tblLayout w:type="fixed"/>
        <w:tblLook w:val="04A0" w:firstRow="1" w:lastRow="0" w:firstColumn="1" w:lastColumn="0" w:noHBand="0" w:noVBand="1"/>
      </w:tblPr>
      <w:tblGrid>
        <w:gridCol w:w="846"/>
        <w:gridCol w:w="6379"/>
        <w:gridCol w:w="2976"/>
        <w:gridCol w:w="2694"/>
      </w:tblGrid>
      <w:tr w:rsidRPr="0012178D" w:rsidR="000F4865" w:rsidTr="0012178D" w14:paraId="04384264" w14:textId="77777777">
        <w:tc>
          <w:tcPr>
            <w:tcW w:w="846" w:type="dxa"/>
          </w:tcPr>
          <w:p w:rsidRPr="0012178D" w:rsidR="000F4865" w:rsidRDefault="000F4865" w14:paraId="6E59412F" w14:textId="60C3324E">
            <w:pPr>
              <w:rPr>
                <w:lang w:val="nl-NL"/>
              </w:rPr>
            </w:pPr>
            <w:r w:rsidRPr="0012178D">
              <w:rPr>
                <w:lang w:val="nl-NL"/>
              </w:rPr>
              <w:t>Week</w:t>
            </w:r>
          </w:p>
        </w:tc>
        <w:tc>
          <w:tcPr>
            <w:tcW w:w="6379" w:type="dxa"/>
          </w:tcPr>
          <w:p w:rsidRPr="0012178D" w:rsidR="000F4865" w:rsidRDefault="000F4865" w14:paraId="736019F8" w14:textId="77777777">
            <w:pPr>
              <w:rPr>
                <w:lang w:val="nl-NL"/>
              </w:rPr>
            </w:pPr>
            <w:r w:rsidRPr="0012178D">
              <w:rPr>
                <w:lang w:val="nl-NL"/>
              </w:rPr>
              <w:t>Activiteiten</w:t>
            </w:r>
          </w:p>
        </w:tc>
        <w:tc>
          <w:tcPr>
            <w:tcW w:w="2976" w:type="dxa"/>
          </w:tcPr>
          <w:p w:rsidRPr="0012178D" w:rsidR="000F4865" w:rsidRDefault="000F4865" w14:paraId="48D142BE" w14:textId="77777777">
            <w:pPr>
              <w:rPr>
                <w:lang w:val="nl-NL"/>
              </w:rPr>
            </w:pPr>
            <w:r w:rsidRPr="0012178D">
              <w:rPr>
                <w:lang w:val="nl-NL"/>
              </w:rPr>
              <w:t>Doelstellingen</w:t>
            </w:r>
          </w:p>
        </w:tc>
        <w:tc>
          <w:tcPr>
            <w:tcW w:w="2694" w:type="dxa"/>
          </w:tcPr>
          <w:p w:rsidRPr="0012178D" w:rsidR="000F4865" w:rsidRDefault="000F4865" w14:paraId="1EFA5269" w14:textId="77777777">
            <w:pPr>
              <w:rPr>
                <w:lang w:val="nl-NL"/>
              </w:rPr>
            </w:pPr>
            <w:r w:rsidRPr="0012178D">
              <w:rPr>
                <w:lang w:val="nl-NL"/>
              </w:rPr>
              <w:t>Opmerkingen</w:t>
            </w:r>
          </w:p>
        </w:tc>
      </w:tr>
      <w:tr w:rsidRPr="0012178D" w:rsidR="000F4865" w:rsidTr="0012178D" w14:paraId="2838AAD9" w14:textId="77777777">
        <w:tc>
          <w:tcPr>
            <w:tcW w:w="846" w:type="dxa"/>
          </w:tcPr>
          <w:p w:rsidRPr="0012178D" w:rsidR="000F4865" w:rsidRDefault="000F4865" w14:paraId="7D57AB4D" w14:textId="77777777">
            <w:pPr>
              <w:rPr>
                <w:lang w:val="nl-NL"/>
              </w:rPr>
            </w:pPr>
            <w:r w:rsidRPr="0012178D">
              <w:rPr>
                <w:lang w:val="nl-NL"/>
              </w:rPr>
              <w:t>1</w:t>
            </w:r>
          </w:p>
        </w:tc>
        <w:tc>
          <w:tcPr>
            <w:tcW w:w="6379" w:type="dxa"/>
          </w:tcPr>
          <w:p w:rsidRPr="0012178D" w:rsidR="000F4865" w:rsidRDefault="000F4865" w14:paraId="5B57A5E1" w14:textId="77777777">
            <w:pPr>
              <w:rPr>
                <w:lang w:val="nl-NL"/>
              </w:rPr>
            </w:pPr>
            <w:r w:rsidRPr="0012178D">
              <w:rPr>
                <w:lang w:val="nl-NL"/>
              </w:rPr>
              <w:t>- Introductie tot redactieteam</w:t>
            </w:r>
          </w:p>
          <w:p w:rsidRPr="0012178D" w:rsidR="000F4865" w:rsidRDefault="000F4865" w14:paraId="208A87A7" w14:textId="2805709C">
            <w:pPr>
              <w:rPr>
                <w:lang w:val="nl-NL"/>
              </w:rPr>
            </w:pPr>
            <w:r w:rsidRPr="0012178D">
              <w:rPr>
                <w:lang w:val="nl-NL"/>
              </w:rPr>
              <w:t>- 1-op-1 als aftrap van de periode, nog eenmaal de leerdoelen doornemen</w:t>
            </w:r>
            <w:r w:rsidRPr="0012178D">
              <w:rPr>
                <w:lang w:val="nl-NL"/>
              </w:rPr>
              <w:br/>
            </w:r>
            <w:r w:rsidRPr="0012178D">
              <w:rPr>
                <w:lang w:val="nl-NL"/>
              </w:rPr>
              <w:t>- Rondleiding omroep</w:t>
            </w:r>
          </w:p>
          <w:p w:rsidRPr="0012178D" w:rsidR="000F4865" w:rsidRDefault="000F4865" w14:paraId="5FA5BA6F" w14:textId="5F42CB9F">
            <w:pPr>
              <w:rPr>
                <w:lang w:val="nl-NL"/>
              </w:rPr>
            </w:pPr>
            <w:r w:rsidRPr="0012178D">
              <w:rPr>
                <w:lang w:val="nl-NL"/>
              </w:rPr>
              <w:t>- Instellen mailbox</w:t>
            </w:r>
            <w:r w:rsidRPr="0012178D">
              <w:rPr>
                <w:lang w:val="nl-NL"/>
              </w:rPr>
              <w:br/>
            </w:r>
            <w:r w:rsidRPr="0012178D">
              <w:rPr>
                <w:lang w:val="nl-NL"/>
              </w:rPr>
              <w:t>- Doorlezen redactiestatuut</w:t>
            </w:r>
          </w:p>
          <w:p w:rsidRPr="0012178D" w:rsidR="000F4865" w:rsidRDefault="000F4865" w14:paraId="388546F3" w14:textId="23FC2B5C">
            <w:pPr>
              <w:rPr>
                <w:lang w:val="nl-NL"/>
              </w:rPr>
            </w:pPr>
            <w:r w:rsidRPr="0012178D">
              <w:rPr>
                <w:lang w:val="nl-NL"/>
              </w:rPr>
              <w:t>- Doorlezen laatste verslag medewerkersbijeenkomst(en)</w:t>
            </w:r>
          </w:p>
          <w:p w:rsidRPr="0012178D" w:rsidR="000F4865" w:rsidRDefault="000F4865" w14:paraId="1D72C470" w14:textId="77777777">
            <w:pPr>
              <w:rPr>
                <w:lang w:val="nl-NL"/>
              </w:rPr>
            </w:pPr>
            <w:r w:rsidRPr="0012178D">
              <w:rPr>
                <w:lang w:val="nl-NL"/>
              </w:rPr>
              <w:t>- Lezen jaarverslag omroep</w:t>
            </w:r>
          </w:p>
          <w:p w:rsidRPr="0012178D" w:rsidR="000F4865" w:rsidRDefault="000F4865" w14:paraId="3E7CC522" w14:textId="77777777">
            <w:pPr>
              <w:rPr>
                <w:lang w:val="nl-NL"/>
              </w:rPr>
            </w:pPr>
            <w:r w:rsidRPr="0012178D">
              <w:rPr>
                <w:lang w:val="nl-NL"/>
              </w:rPr>
              <w:t>- Lezen beleidsplan/jaarplan omroep</w:t>
            </w:r>
          </w:p>
          <w:p w:rsidRPr="0012178D" w:rsidR="000F4865" w:rsidRDefault="000F4865" w14:paraId="1CD71500" w14:textId="098D382E">
            <w:pPr>
              <w:rPr>
                <w:lang w:val="nl-NL"/>
              </w:rPr>
            </w:pPr>
            <w:r w:rsidRPr="0012178D">
              <w:rPr>
                <w:lang w:val="nl-NL"/>
              </w:rPr>
              <w:t>- Lezen handboek en stijlboek</w:t>
            </w:r>
          </w:p>
          <w:p w:rsidRPr="0012178D" w:rsidR="000F4865" w:rsidRDefault="000F4865" w14:paraId="4B6329CE" w14:textId="77777777">
            <w:pPr>
              <w:rPr>
                <w:lang w:val="nl-NL"/>
              </w:rPr>
            </w:pPr>
            <w:r w:rsidRPr="0012178D">
              <w:rPr>
                <w:lang w:val="nl-NL"/>
              </w:rPr>
              <w:t>- Maken eerste bijdragen</w:t>
            </w:r>
            <w:r w:rsidRPr="0012178D">
              <w:rPr>
                <w:lang w:val="nl-NL"/>
              </w:rPr>
              <w:br/>
            </w:r>
            <w:r w:rsidRPr="0012178D">
              <w:rPr>
                <w:lang w:val="nl-NL"/>
              </w:rPr>
              <w:t>- Volgen e-</w:t>
            </w:r>
            <w:proofErr w:type="spellStart"/>
            <w:r w:rsidRPr="0012178D">
              <w:rPr>
                <w:lang w:val="nl-NL"/>
              </w:rPr>
              <w:t>learning</w:t>
            </w:r>
            <w:proofErr w:type="spellEnd"/>
            <w:r w:rsidRPr="0012178D">
              <w:rPr>
                <w:lang w:val="nl-NL"/>
              </w:rPr>
              <w:t xml:space="preserve"> Respectvol Samenwerken</w:t>
            </w:r>
          </w:p>
          <w:p w:rsidRPr="0012178D" w:rsidR="000F4865" w:rsidRDefault="000F4865" w14:paraId="4C383B6E" w14:textId="45E86AE6">
            <w:pPr>
              <w:rPr>
                <w:lang w:val="nl-NL"/>
              </w:rPr>
            </w:pPr>
            <w:r w:rsidRPr="0012178D">
              <w:rPr>
                <w:lang w:val="nl-NL"/>
              </w:rPr>
              <w:t>- Einde van de week: 1-op-1 om eerste week te bespreken</w:t>
            </w:r>
          </w:p>
        </w:tc>
        <w:tc>
          <w:tcPr>
            <w:tcW w:w="2976" w:type="dxa"/>
          </w:tcPr>
          <w:p w:rsidRPr="0012178D" w:rsidR="000F4865" w:rsidRDefault="000F4865" w14:paraId="244CC0AE" w14:textId="77777777">
            <w:pPr>
              <w:rPr>
                <w:lang w:val="nl-NL"/>
              </w:rPr>
            </w:pPr>
            <w:r w:rsidRPr="0012178D">
              <w:rPr>
                <w:lang w:val="nl-NL"/>
              </w:rPr>
              <w:t>Begrip van teamstructuur en lopende projecten</w:t>
            </w:r>
          </w:p>
        </w:tc>
        <w:tc>
          <w:tcPr>
            <w:tcW w:w="2694" w:type="dxa"/>
          </w:tcPr>
          <w:p w:rsidRPr="0012178D" w:rsidR="000F4865" w:rsidRDefault="000F4865" w14:paraId="2F88A542" w14:textId="08BF69A4">
            <w:pPr>
              <w:rPr>
                <w:lang w:val="nl-NL"/>
              </w:rPr>
            </w:pPr>
          </w:p>
        </w:tc>
      </w:tr>
      <w:tr w:rsidRPr="0012178D" w:rsidR="000F4865" w:rsidTr="0012178D" w14:paraId="78F58C5B" w14:textId="77777777">
        <w:tc>
          <w:tcPr>
            <w:tcW w:w="846" w:type="dxa"/>
          </w:tcPr>
          <w:p w:rsidRPr="0012178D" w:rsidR="000F4865" w:rsidRDefault="000F4865" w14:paraId="20FF0074" w14:textId="77777777">
            <w:pPr>
              <w:rPr>
                <w:lang w:val="nl-NL"/>
              </w:rPr>
            </w:pPr>
            <w:r w:rsidRPr="0012178D">
              <w:rPr>
                <w:lang w:val="nl-NL"/>
              </w:rPr>
              <w:t>2</w:t>
            </w:r>
          </w:p>
        </w:tc>
        <w:tc>
          <w:tcPr>
            <w:tcW w:w="6379" w:type="dxa"/>
          </w:tcPr>
          <w:p w:rsidRPr="0012178D" w:rsidR="000F4865" w:rsidRDefault="000F4865" w14:paraId="632C953B" w14:textId="4065E5E7">
            <w:pPr>
              <w:rPr>
                <w:lang w:val="nl-NL"/>
              </w:rPr>
            </w:pPr>
            <w:r w:rsidRPr="0012178D">
              <w:rPr>
                <w:lang w:val="nl-NL"/>
              </w:rPr>
              <w:t>- Overzicht van lopende projecten</w:t>
            </w:r>
          </w:p>
          <w:p w:rsidRPr="0012178D" w:rsidR="000F4865" w:rsidRDefault="000F4865" w14:paraId="6903F7C6" w14:textId="7FCFD508">
            <w:pPr>
              <w:rPr>
                <w:lang w:val="nl-NL"/>
              </w:rPr>
            </w:pPr>
            <w:r w:rsidRPr="0012178D">
              <w:rPr>
                <w:lang w:val="nl-NL"/>
              </w:rPr>
              <w:t>- Training in redactiesoftware</w:t>
            </w:r>
            <w:r w:rsidRPr="0012178D">
              <w:rPr>
                <w:lang w:val="nl-NL"/>
              </w:rPr>
              <w:br/>
            </w:r>
            <w:r w:rsidRPr="0012178D">
              <w:rPr>
                <w:lang w:val="nl-NL"/>
              </w:rPr>
              <w:t>- Mee met verslaggever</w:t>
            </w:r>
          </w:p>
          <w:p w:rsidRPr="0012178D" w:rsidR="000F4865" w:rsidRDefault="000F4865" w14:paraId="1912AD82" w14:textId="35BF7CF6">
            <w:pPr>
              <w:rPr>
                <w:lang w:val="nl-NL"/>
              </w:rPr>
            </w:pPr>
            <w:r w:rsidRPr="0012178D">
              <w:rPr>
                <w:lang w:val="nl-NL"/>
              </w:rPr>
              <w:t>- Bijwonen radio en/of tv-programma</w:t>
            </w:r>
          </w:p>
          <w:p w:rsidRPr="0012178D" w:rsidR="000F4865" w:rsidRDefault="000F4865" w14:paraId="798BE6A9" w14:textId="7E4E2D01">
            <w:pPr>
              <w:rPr>
                <w:lang w:val="nl-NL"/>
              </w:rPr>
            </w:pPr>
            <w:r w:rsidRPr="0012178D">
              <w:rPr>
                <w:lang w:val="nl-NL"/>
              </w:rPr>
              <w:t>- Zelfstandig bijdragen in het redactiesysteem opnemen</w:t>
            </w:r>
          </w:p>
          <w:p w:rsidRPr="0012178D" w:rsidR="000F4865" w:rsidRDefault="000F4865" w14:paraId="0EA4D5AF" w14:textId="3714CA8A">
            <w:pPr>
              <w:rPr>
                <w:lang w:val="nl-NL"/>
              </w:rPr>
            </w:pPr>
            <w:r w:rsidRPr="0012178D">
              <w:rPr>
                <w:lang w:val="nl-NL"/>
              </w:rPr>
              <w:t>- Bijwonen van video- en audiobewerking van item</w:t>
            </w:r>
          </w:p>
          <w:p w:rsidRPr="0012178D" w:rsidR="000F4865" w:rsidRDefault="000F4865" w14:paraId="1B5252F0" w14:textId="51A47909">
            <w:pPr>
              <w:rPr>
                <w:lang w:val="nl-NL"/>
              </w:rPr>
            </w:pPr>
            <w:r w:rsidRPr="0012178D">
              <w:rPr>
                <w:lang w:val="nl-NL"/>
              </w:rPr>
              <w:t xml:space="preserve">- </w:t>
            </w:r>
            <w:r w:rsidRPr="0012178D">
              <w:rPr>
                <w:lang w:val="nl-NL"/>
              </w:rPr>
              <w:t xml:space="preserve">1-op-1 </w:t>
            </w:r>
            <w:r w:rsidRPr="0012178D">
              <w:rPr>
                <w:lang w:val="nl-NL"/>
              </w:rPr>
              <w:t>gesprek om voortgang te bespreken</w:t>
            </w:r>
          </w:p>
        </w:tc>
        <w:tc>
          <w:tcPr>
            <w:tcW w:w="2976" w:type="dxa"/>
          </w:tcPr>
          <w:p w:rsidRPr="0012178D" w:rsidR="000F4865" w:rsidRDefault="000F4865" w14:paraId="404487D8" w14:textId="59F05FE3">
            <w:pPr>
              <w:rPr>
                <w:lang w:val="nl-NL"/>
              </w:rPr>
            </w:pPr>
            <w:r w:rsidRPr="0012178D">
              <w:rPr>
                <w:lang w:val="nl-NL"/>
              </w:rPr>
              <w:t>Ontwikkelen van essentiële technische vaardigheden/kennismaking andere afdelingen</w:t>
            </w:r>
          </w:p>
        </w:tc>
        <w:tc>
          <w:tcPr>
            <w:tcW w:w="2694" w:type="dxa"/>
          </w:tcPr>
          <w:p w:rsidRPr="0012178D" w:rsidR="000F4865" w:rsidRDefault="000F4865" w14:paraId="201C4E53" w14:textId="26C1547C">
            <w:pPr>
              <w:rPr>
                <w:lang w:val="nl-NL"/>
              </w:rPr>
            </w:pPr>
          </w:p>
        </w:tc>
      </w:tr>
      <w:tr w:rsidRPr="0012178D" w:rsidR="000F4865" w:rsidTr="0012178D" w14:paraId="20D3AFCA" w14:textId="77777777">
        <w:tc>
          <w:tcPr>
            <w:tcW w:w="846" w:type="dxa"/>
          </w:tcPr>
          <w:p w:rsidRPr="0012178D" w:rsidR="000F4865" w:rsidRDefault="000F4865" w14:paraId="7F1686D3" w14:textId="77777777">
            <w:pPr>
              <w:rPr>
                <w:lang w:val="nl-NL"/>
              </w:rPr>
            </w:pPr>
            <w:r w:rsidRPr="0012178D">
              <w:rPr>
                <w:lang w:val="nl-NL"/>
              </w:rPr>
              <w:t>3</w:t>
            </w:r>
          </w:p>
        </w:tc>
        <w:tc>
          <w:tcPr>
            <w:tcW w:w="6379" w:type="dxa"/>
          </w:tcPr>
          <w:p w:rsidRPr="0012178D" w:rsidR="000F4865" w:rsidRDefault="000F4865" w14:paraId="3A248169" w14:textId="58DD1FF8">
            <w:pPr>
              <w:rPr>
                <w:lang w:val="nl-NL"/>
              </w:rPr>
            </w:pPr>
            <w:r w:rsidRPr="0012178D">
              <w:rPr>
                <w:lang w:val="nl-NL"/>
              </w:rPr>
              <w:t>- Zelfstandig eigen verhalen schrijven in het redactiesysteem</w:t>
            </w:r>
          </w:p>
          <w:p w:rsidRPr="0012178D" w:rsidR="000F4865" w:rsidRDefault="000F4865" w14:paraId="250F4DAA" w14:textId="08FD2A95">
            <w:pPr>
              <w:rPr>
                <w:lang w:val="nl-NL"/>
              </w:rPr>
            </w:pPr>
            <w:r w:rsidRPr="0012178D">
              <w:rPr>
                <w:lang w:val="nl-NL"/>
              </w:rPr>
              <w:t>- Doornemen regels Commissariaat voor de Media</w:t>
            </w:r>
          </w:p>
          <w:p w:rsidRPr="0012178D" w:rsidR="000F4865" w:rsidRDefault="000F4865" w14:paraId="5BEA6130" w14:textId="0673B8A2">
            <w:pPr>
              <w:rPr>
                <w:lang w:val="nl-NL"/>
              </w:rPr>
            </w:pPr>
            <w:r w:rsidRPr="0012178D">
              <w:rPr>
                <w:lang w:val="nl-NL"/>
              </w:rPr>
              <w:t>- Actief deelnemen aan brainstormsessies voor onderwerpen</w:t>
            </w:r>
          </w:p>
          <w:p w:rsidRPr="0012178D" w:rsidR="000F4865" w:rsidRDefault="000F4865" w14:paraId="7E37B682" w14:textId="66398B9F">
            <w:pPr>
              <w:rPr>
                <w:lang w:val="nl-NL"/>
              </w:rPr>
            </w:pPr>
            <w:r w:rsidRPr="0012178D">
              <w:rPr>
                <w:lang w:val="nl-NL"/>
              </w:rPr>
              <w:t>- 1-op-1 gesprek om voortgang te bespreken</w:t>
            </w:r>
          </w:p>
        </w:tc>
        <w:tc>
          <w:tcPr>
            <w:tcW w:w="2976" w:type="dxa"/>
          </w:tcPr>
          <w:p w:rsidRPr="0012178D" w:rsidR="000F4865" w:rsidRDefault="000F4865" w14:paraId="3A619442" w14:textId="4E22E9D1">
            <w:pPr>
              <w:rPr>
                <w:lang w:val="nl-NL"/>
              </w:rPr>
            </w:pPr>
            <w:r w:rsidRPr="0012178D">
              <w:rPr>
                <w:lang w:val="nl-NL"/>
              </w:rPr>
              <w:t>Echte ervaring opdoen, zelfstandig werken bevorderen</w:t>
            </w:r>
          </w:p>
        </w:tc>
        <w:tc>
          <w:tcPr>
            <w:tcW w:w="2694" w:type="dxa"/>
          </w:tcPr>
          <w:p w:rsidRPr="0012178D" w:rsidR="000F4865" w:rsidRDefault="000F4865" w14:paraId="4C818B8E" w14:textId="61D2DA88">
            <w:pPr>
              <w:rPr>
                <w:lang w:val="nl-NL"/>
              </w:rPr>
            </w:pPr>
          </w:p>
        </w:tc>
      </w:tr>
      <w:tr w:rsidRPr="0012178D" w:rsidR="000F4865" w:rsidTr="0012178D" w14:paraId="055B8C73" w14:textId="77777777">
        <w:tc>
          <w:tcPr>
            <w:tcW w:w="846" w:type="dxa"/>
          </w:tcPr>
          <w:p w:rsidRPr="0012178D" w:rsidR="000F4865" w:rsidRDefault="000F4865" w14:paraId="740B8CC1" w14:textId="77777777">
            <w:pPr>
              <w:rPr>
                <w:lang w:val="nl-NL"/>
              </w:rPr>
            </w:pPr>
            <w:r w:rsidRPr="0012178D">
              <w:rPr>
                <w:lang w:val="nl-NL"/>
              </w:rPr>
              <w:t>4</w:t>
            </w:r>
          </w:p>
        </w:tc>
        <w:tc>
          <w:tcPr>
            <w:tcW w:w="6379" w:type="dxa"/>
          </w:tcPr>
          <w:p w:rsidRPr="0012178D" w:rsidR="000F4865" w:rsidRDefault="000F4865" w14:paraId="7C3F0873" w14:textId="6FE528C9">
            <w:pPr>
              <w:rPr>
                <w:lang w:val="nl-NL"/>
              </w:rPr>
            </w:pPr>
            <w:r w:rsidRPr="0012178D">
              <w:rPr>
                <w:lang w:val="nl-NL"/>
              </w:rPr>
              <w:t>- Zelfstandig werken aan projecten</w:t>
            </w:r>
            <w:r w:rsidRPr="0012178D">
              <w:rPr>
                <w:lang w:val="nl-NL"/>
              </w:rPr>
              <w:br/>
            </w:r>
            <w:r w:rsidRPr="0012178D">
              <w:rPr>
                <w:lang w:val="nl-NL"/>
              </w:rPr>
              <w:t>- Deelnemen aan een eindredactievergadering</w:t>
            </w:r>
            <w:r w:rsidRPr="0012178D">
              <w:rPr>
                <w:lang w:val="nl-NL"/>
              </w:rPr>
              <w:br/>
            </w:r>
            <w:r w:rsidRPr="0012178D">
              <w:rPr>
                <w:lang w:val="nl-NL"/>
              </w:rPr>
              <w:t>- Netwerken met andere afdelingen</w:t>
            </w:r>
          </w:p>
          <w:p w:rsidRPr="0012178D" w:rsidR="000F4865" w:rsidRDefault="000F4865" w14:paraId="4997BF4C" w14:textId="1DAE7DE4">
            <w:pPr>
              <w:rPr>
                <w:lang w:val="nl-NL"/>
              </w:rPr>
            </w:pPr>
            <w:r w:rsidRPr="0012178D">
              <w:rPr>
                <w:lang w:val="nl-NL"/>
              </w:rPr>
              <w:t>- 1-op-1 gesprek om voortgang te bespreken</w:t>
            </w:r>
            <w:r w:rsidRPr="0012178D">
              <w:rPr>
                <w:lang w:val="nl-NL"/>
              </w:rPr>
              <w:t xml:space="preserve"> (terugblik eerste maand)</w:t>
            </w:r>
          </w:p>
        </w:tc>
        <w:tc>
          <w:tcPr>
            <w:tcW w:w="2976" w:type="dxa"/>
          </w:tcPr>
          <w:p w:rsidRPr="0012178D" w:rsidR="000F4865" w:rsidRDefault="000F4865" w14:paraId="387C70BA" w14:textId="77777777">
            <w:pPr>
              <w:rPr>
                <w:lang w:val="nl-NL"/>
              </w:rPr>
            </w:pPr>
          </w:p>
          <w:p w:rsidRPr="0012178D" w:rsidR="000F4865" w:rsidRDefault="000F4865" w14:paraId="5D929967" w14:textId="295C3AC0">
            <w:pPr>
              <w:rPr>
                <w:lang w:val="nl-NL"/>
              </w:rPr>
            </w:pPr>
            <w:r w:rsidRPr="0012178D">
              <w:rPr>
                <w:lang w:val="nl-NL"/>
              </w:rPr>
              <w:t>Zelfstandig kunnen gaan werken</w:t>
            </w:r>
          </w:p>
        </w:tc>
        <w:tc>
          <w:tcPr>
            <w:tcW w:w="2694" w:type="dxa"/>
          </w:tcPr>
          <w:p w:rsidRPr="0012178D" w:rsidR="000F4865" w:rsidRDefault="000F4865" w14:paraId="5C13F99B" w14:textId="71168A2A">
            <w:pPr>
              <w:rPr>
                <w:lang w:val="nl-NL"/>
              </w:rPr>
            </w:pPr>
          </w:p>
        </w:tc>
      </w:tr>
      <w:tr w:rsidRPr="0012178D" w:rsidR="000F4865" w:rsidTr="0012178D" w14:paraId="23AA0B4F" w14:textId="77777777">
        <w:tc>
          <w:tcPr>
            <w:tcW w:w="846" w:type="dxa"/>
          </w:tcPr>
          <w:p w:rsidRPr="0012178D" w:rsidR="000F4865" w:rsidRDefault="000F4865" w14:paraId="049542D6" w14:textId="35F5EA34">
            <w:pPr>
              <w:rPr>
                <w:lang w:val="nl-NL"/>
              </w:rPr>
            </w:pPr>
            <w:r w:rsidRPr="0012178D">
              <w:rPr>
                <w:lang w:val="nl-NL"/>
              </w:rPr>
              <w:t>5</w:t>
            </w:r>
          </w:p>
        </w:tc>
        <w:tc>
          <w:tcPr>
            <w:tcW w:w="6379" w:type="dxa"/>
          </w:tcPr>
          <w:p w:rsidRPr="0012178D" w:rsidR="000F4865" w:rsidRDefault="000F4865" w14:paraId="56DC6F33" w14:textId="5548F642">
            <w:pPr>
              <w:rPr>
                <w:lang w:val="nl-NL"/>
              </w:rPr>
            </w:pPr>
            <w:r w:rsidRPr="0012178D">
              <w:rPr>
                <w:lang w:val="nl-NL"/>
              </w:rPr>
              <w:t>- Volgen e-</w:t>
            </w:r>
            <w:proofErr w:type="spellStart"/>
            <w:r w:rsidRPr="0012178D">
              <w:rPr>
                <w:lang w:val="nl-NL"/>
              </w:rPr>
              <w:t>learning</w:t>
            </w:r>
            <w:proofErr w:type="spellEnd"/>
            <w:r w:rsidRPr="0012178D">
              <w:rPr>
                <w:lang w:val="nl-NL"/>
              </w:rPr>
              <w:t xml:space="preserve"> </w:t>
            </w:r>
            <w:proofErr w:type="spellStart"/>
            <w:r w:rsidRPr="0012178D">
              <w:rPr>
                <w:lang w:val="nl-NL"/>
              </w:rPr>
              <w:t>pbo</w:t>
            </w:r>
            <w:proofErr w:type="spellEnd"/>
          </w:p>
          <w:p w:rsidRPr="0012178D" w:rsidR="000F4865" w:rsidRDefault="000F4865" w14:paraId="31AF9A27" w14:textId="05ACF26A">
            <w:pPr>
              <w:rPr>
                <w:lang w:val="nl-NL"/>
              </w:rPr>
            </w:pPr>
            <w:r w:rsidRPr="0012178D">
              <w:rPr>
                <w:lang w:val="nl-NL"/>
              </w:rPr>
              <w:t xml:space="preserve">- Gesprek met </w:t>
            </w:r>
            <w:proofErr w:type="spellStart"/>
            <w:r w:rsidRPr="0012178D">
              <w:rPr>
                <w:lang w:val="nl-NL"/>
              </w:rPr>
              <w:t>pbo</w:t>
            </w:r>
            <w:proofErr w:type="spellEnd"/>
            <w:r w:rsidRPr="0012178D">
              <w:rPr>
                <w:lang w:val="nl-NL"/>
              </w:rPr>
              <w:t xml:space="preserve">-lid over functie </w:t>
            </w:r>
            <w:proofErr w:type="spellStart"/>
            <w:r w:rsidRPr="0012178D">
              <w:rPr>
                <w:lang w:val="nl-NL"/>
              </w:rPr>
              <w:t>pbo</w:t>
            </w:r>
            <w:proofErr w:type="spellEnd"/>
          </w:p>
          <w:p w:rsidRPr="0012178D" w:rsidR="000F4865" w:rsidRDefault="000F4865" w14:paraId="0D13222E" w14:textId="5859E279">
            <w:pPr>
              <w:rPr>
                <w:lang w:val="nl-NL"/>
              </w:rPr>
            </w:pPr>
            <w:r w:rsidRPr="0012178D">
              <w:rPr>
                <w:lang w:val="nl-NL"/>
              </w:rPr>
              <w:t>- Eigen groter verhaal oppakken en researchen</w:t>
            </w:r>
          </w:p>
          <w:p w:rsidRPr="0012178D" w:rsidR="000F4865" w:rsidRDefault="000F4865" w14:paraId="26681134" w14:textId="33FAA598">
            <w:pPr>
              <w:rPr>
                <w:lang w:val="nl-NL"/>
              </w:rPr>
            </w:pPr>
            <w:r w:rsidRPr="0012178D">
              <w:rPr>
                <w:lang w:val="nl-NL"/>
              </w:rPr>
              <w:t>- 1-op-1 gesprek om voortgang te bespreken</w:t>
            </w:r>
          </w:p>
        </w:tc>
        <w:tc>
          <w:tcPr>
            <w:tcW w:w="2976" w:type="dxa"/>
          </w:tcPr>
          <w:p w:rsidRPr="0012178D" w:rsidR="000F4865" w:rsidP="00F53B9D" w:rsidRDefault="000F4865" w14:paraId="3D82CD60" w14:textId="77777777">
            <w:pPr>
              <w:tabs>
                <w:tab w:val="left" w:pos="468"/>
              </w:tabs>
              <w:rPr>
                <w:lang w:val="nl-NL"/>
              </w:rPr>
            </w:pPr>
          </w:p>
          <w:p w:rsidRPr="0012178D" w:rsidR="000F4865" w:rsidP="00F53B9D" w:rsidRDefault="000F4865" w14:paraId="0168AE5E" w14:textId="25429C21">
            <w:pPr>
              <w:rPr>
                <w:lang w:val="nl-NL"/>
              </w:rPr>
            </w:pPr>
            <w:r w:rsidRPr="0012178D">
              <w:rPr>
                <w:lang w:val="nl-NL"/>
              </w:rPr>
              <w:t>Kennis verbreding binnen de omroep</w:t>
            </w:r>
            <w:r w:rsidRPr="0012178D">
              <w:rPr>
                <w:lang w:val="nl-NL"/>
              </w:rPr>
              <w:t>, eigen initiatief stimuleren</w:t>
            </w:r>
          </w:p>
        </w:tc>
        <w:tc>
          <w:tcPr>
            <w:tcW w:w="2694" w:type="dxa"/>
          </w:tcPr>
          <w:p w:rsidRPr="0012178D" w:rsidR="000F4865" w:rsidRDefault="000F4865" w14:paraId="27F601A6" w14:textId="77777777">
            <w:pPr>
              <w:rPr>
                <w:lang w:val="nl-NL"/>
              </w:rPr>
            </w:pPr>
          </w:p>
        </w:tc>
      </w:tr>
      <w:tr w:rsidRPr="0012178D" w:rsidR="000F4865" w:rsidTr="0012178D" w14:paraId="109F08B3" w14:textId="77777777">
        <w:tc>
          <w:tcPr>
            <w:tcW w:w="846" w:type="dxa"/>
          </w:tcPr>
          <w:p w:rsidRPr="0012178D" w:rsidR="000F4865" w:rsidRDefault="000F4865" w14:paraId="4D80980C" w14:textId="3626A0A9">
            <w:pPr>
              <w:rPr>
                <w:lang w:val="nl-NL"/>
              </w:rPr>
            </w:pPr>
            <w:r w:rsidRPr="0012178D">
              <w:rPr>
                <w:lang w:val="nl-NL"/>
              </w:rPr>
              <w:t>6</w:t>
            </w:r>
          </w:p>
        </w:tc>
        <w:tc>
          <w:tcPr>
            <w:tcW w:w="6379" w:type="dxa"/>
          </w:tcPr>
          <w:p w:rsidRPr="0012178D" w:rsidR="000F4865" w:rsidRDefault="000F4865" w14:paraId="572ABACD" w14:textId="1D4D3C37">
            <w:pPr>
              <w:rPr>
                <w:lang w:val="nl-NL"/>
              </w:rPr>
            </w:pPr>
            <w:r w:rsidRPr="0012178D">
              <w:rPr>
                <w:lang w:val="nl-NL"/>
              </w:rPr>
              <w:t>- Kennismaking (afvaardiging) redactieraad</w:t>
            </w:r>
          </w:p>
          <w:p w:rsidRPr="0012178D" w:rsidR="000F4865" w:rsidRDefault="000F4865" w14:paraId="5032958A" w14:textId="182178FA">
            <w:pPr>
              <w:rPr>
                <w:lang w:val="nl-NL"/>
              </w:rPr>
            </w:pPr>
            <w:r w:rsidRPr="0012178D">
              <w:rPr>
                <w:lang w:val="nl-NL"/>
              </w:rPr>
              <w:t>- 1-op-1 gesprek om voortgang te bespreken</w:t>
            </w:r>
            <w:r w:rsidRPr="0012178D">
              <w:rPr>
                <w:lang w:val="nl-NL"/>
              </w:rPr>
              <w:t xml:space="preserve"> (bekijk ook of de voortgang aansluit bij de eerder vastgestelde leerdoelen)</w:t>
            </w:r>
          </w:p>
        </w:tc>
        <w:tc>
          <w:tcPr>
            <w:tcW w:w="2976" w:type="dxa"/>
          </w:tcPr>
          <w:p w:rsidRPr="0012178D" w:rsidR="000F4865" w:rsidP="00F53B9D" w:rsidRDefault="000F4865" w14:paraId="19CA38C6" w14:textId="77777777">
            <w:pPr>
              <w:tabs>
                <w:tab w:val="left" w:pos="468"/>
              </w:tabs>
              <w:rPr>
                <w:lang w:val="nl-NL"/>
              </w:rPr>
            </w:pPr>
          </w:p>
          <w:p w:rsidRPr="0012178D" w:rsidR="00917EE1" w:rsidP="00F53B9D" w:rsidRDefault="000F4865" w14:paraId="3F9FB1AA" w14:textId="06F535E7">
            <w:pPr>
              <w:tabs>
                <w:tab w:val="left" w:pos="468"/>
              </w:tabs>
              <w:rPr>
                <w:lang w:val="nl-NL"/>
              </w:rPr>
            </w:pPr>
            <w:r w:rsidRPr="0012178D">
              <w:rPr>
                <w:lang w:val="nl-NL"/>
              </w:rPr>
              <w:t>Kennis verbreding binnen de omroep</w:t>
            </w:r>
          </w:p>
        </w:tc>
        <w:tc>
          <w:tcPr>
            <w:tcW w:w="2694" w:type="dxa"/>
          </w:tcPr>
          <w:p w:rsidRPr="0012178D" w:rsidR="000F4865" w:rsidRDefault="000F4865" w14:paraId="6C6F9B20" w14:textId="77777777">
            <w:pPr>
              <w:rPr>
                <w:lang w:val="nl-NL"/>
              </w:rPr>
            </w:pPr>
          </w:p>
        </w:tc>
      </w:tr>
      <w:tr w:rsidRPr="0012178D" w:rsidR="000F4865" w:rsidTr="0012178D" w14:paraId="6015847A" w14:textId="77777777">
        <w:tc>
          <w:tcPr>
            <w:tcW w:w="846" w:type="dxa"/>
          </w:tcPr>
          <w:p w:rsidRPr="0012178D" w:rsidR="000F4865" w:rsidRDefault="000F4865" w14:paraId="401D680F" w14:textId="02EE5016">
            <w:pPr>
              <w:rPr>
                <w:lang w:val="nl-NL"/>
              </w:rPr>
            </w:pPr>
            <w:r w:rsidRPr="0012178D">
              <w:rPr>
                <w:lang w:val="nl-NL"/>
              </w:rPr>
              <w:t>7</w:t>
            </w:r>
          </w:p>
        </w:tc>
        <w:tc>
          <w:tcPr>
            <w:tcW w:w="6379" w:type="dxa"/>
          </w:tcPr>
          <w:p w:rsidRPr="0012178D" w:rsidR="000F4865" w:rsidRDefault="000F4865" w14:paraId="6D5EFA04" w14:textId="121BC38A">
            <w:pPr>
              <w:rPr>
                <w:lang w:val="nl-NL"/>
              </w:rPr>
            </w:pPr>
            <w:r w:rsidRPr="0012178D">
              <w:rPr>
                <w:lang w:val="nl-NL"/>
              </w:rPr>
              <w:t>- Actief werken aan nog niet behaalde doelen</w:t>
            </w:r>
          </w:p>
          <w:p w:rsidRPr="0012178D" w:rsidR="000F4865" w:rsidRDefault="000F4865" w14:paraId="531CFA90" w14:textId="60CE8206">
            <w:pPr>
              <w:rPr>
                <w:lang w:val="nl-NL"/>
              </w:rPr>
            </w:pPr>
            <w:r w:rsidRPr="0012178D">
              <w:rPr>
                <w:lang w:val="nl-NL"/>
              </w:rPr>
              <w:t>- 1-op-1 gesprek om voortgang te bespreken</w:t>
            </w:r>
          </w:p>
        </w:tc>
        <w:tc>
          <w:tcPr>
            <w:tcW w:w="2976" w:type="dxa"/>
          </w:tcPr>
          <w:p w:rsidRPr="0012178D" w:rsidR="000F4865" w:rsidRDefault="000F4865" w14:paraId="19C53AAF" w14:textId="77777777">
            <w:pPr>
              <w:rPr>
                <w:lang w:val="nl-NL"/>
              </w:rPr>
            </w:pPr>
          </w:p>
        </w:tc>
        <w:tc>
          <w:tcPr>
            <w:tcW w:w="2694" w:type="dxa"/>
          </w:tcPr>
          <w:p w:rsidRPr="0012178D" w:rsidR="000F4865" w:rsidRDefault="000F4865" w14:paraId="3E691348" w14:textId="77777777">
            <w:pPr>
              <w:rPr>
                <w:lang w:val="nl-NL"/>
              </w:rPr>
            </w:pPr>
          </w:p>
        </w:tc>
      </w:tr>
      <w:tr w:rsidRPr="0012178D" w:rsidR="000F4865" w:rsidTr="0012178D" w14:paraId="533D6479" w14:textId="77777777">
        <w:tc>
          <w:tcPr>
            <w:tcW w:w="846" w:type="dxa"/>
          </w:tcPr>
          <w:p w:rsidRPr="0012178D" w:rsidR="000F4865" w:rsidRDefault="000F4865" w14:paraId="254A7DB6" w14:textId="0B83038F">
            <w:pPr>
              <w:rPr>
                <w:lang w:val="nl-NL"/>
              </w:rPr>
            </w:pPr>
            <w:r w:rsidRPr="0012178D">
              <w:rPr>
                <w:lang w:val="nl-NL"/>
              </w:rPr>
              <w:t>8</w:t>
            </w:r>
          </w:p>
        </w:tc>
        <w:tc>
          <w:tcPr>
            <w:tcW w:w="6379" w:type="dxa"/>
          </w:tcPr>
          <w:p w:rsidRPr="0012178D" w:rsidR="0050261A" w:rsidP="0050261A" w:rsidRDefault="0050261A" w14:paraId="6F797E72" w14:textId="77777777">
            <w:pPr>
              <w:rPr>
                <w:lang w:val="nl-NL"/>
              </w:rPr>
            </w:pPr>
            <w:r w:rsidRPr="0012178D">
              <w:rPr>
                <w:lang w:val="nl-NL"/>
              </w:rPr>
              <w:t>- Actief werken aan nog niet behaalde doelen</w:t>
            </w:r>
          </w:p>
          <w:p w:rsidRPr="0012178D" w:rsidR="000F4865" w:rsidRDefault="000F4865" w14:paraId="74F33E62" w14:textId="55F1CB3F">
            <w:pPr>
              <w:rPr>
                <w:lang w:val="nl-NL"/>
              </w:rPr>
            </w:pPr>
            <w:r w:rsidRPr="0012178D">
              <w:rPr>
                <w:lang w:val="nl-NL"/>
              </w:rPr>
              <w:t>- 1-op-1 gesprek om voortgang te bespreken</w:t>
            </w:r>
          </w:p>
        </w:tc>
        <w:tc>
          <w:tcPr>
            <w:tcW w:w="2976" w:type="dxa"/>
          </w:tcPr>
          <w:p w:rsidRPr="0012178D" w:rsidR="000F4865" w:rsidRDefault="000F4865" w14:paraId="32AD1DD4" w14:textId="77777777">
            <w:pPr>
              <w:rPr>
                <w:lang w:val="nl-NL"/>
              </w:rPr>
            </w:pPr>
          </w:p>
        </w:tc>
        <w:tc>
          <w:tcPr>
            <w:tcW w:w="2694" w:type="dxa"/>
          </w:tcPr>
          <w:p w:rsidRPr="0012178D" w:rsidR="000F4865" w:rsidRDefault="000F4865" w14:paraId="365E1AF8" w14:textId="77777777">
            <w:pPr>
              <w:rPr>
                <w:lang w:val="nl-NL"/>
              </w:rPr>
            </w:pPr>
          </w:p>
        </w:tc>
      </w:tr>
      <w:tr w:rsidRPr="0012178D" w:rsidR="000F4865" w:rsidTr="0012178D" w14:paraId="6FEDD898" w14:textId="77777777">
        <w:tc>
          <w:tcPr>
            <w:tcW w:w="846" w:type="dxa"/>
          </w:tcPr>
          <w:p w:rsidRPr="0012178D" w:rsidR="000F4865" w:rsidRDefault="000F4865" w14:paraId="754461A0" w14:textId="3C2C34D5">
            <w:pPr>
              <w:rPr>
                <w:lang w:val="nl-NL"/>
              </w:rPr>
            </w:pPr>
            <w:r w:rsidRPr="0012178D">
              <w:rPr>
                <w:lang w:val="nl-NL"/>
              </w:rPr>
              <w:t>9</w:t>
            </w:r>
          </w:p>
        </w:tc>
        <w:tc>
          <w:tcPr>
            <w:tcW w:w="6379" w:type="dxa"/>
          </w:tcPr>
          <w:p w:rsidRPr="0012178D" w:rsidR="0050261A" w:rsidP="0050261A" w:rsidRDefault="0050261A" w14:paraId="5DB92BAB" w14:textId="77777777">
            <w:pPr>
              <w:rPr>
                <w:lang w:val="nl-NL"/>
              </w:rPr>
            </w:pPr>
            <w:r w:rsidRPr="0012178D">
              <w:rPr>
                <w:lang w:val="nl-NL"/>
              </w:rPr>
              <w:t>- Actief werken aan nog niet behaalde doelen</w:t>
            </w:r>
          </w:p>
          <w:p w:rsidRPr="0012178D" w:rsidR="000F4865" w:rsidRDefault="000F4865" w14:paraId="620B4206" w14:textId="23BA2F41">
            <w:pPr>
              <w:rPr>
                <w:lang w:val="nl-NL"/>
              </w:rPr>
            </w:pPr>
            <w:r w:rsidRPr="0012178D">
              <w:rPr>
                <w:lang w:val="nl-NL"/>
              </w:rPr>
              <w:t>- 1-op-1 gesprek om voortgang te bespreken</w:t>
            </w:r>
          </w:p>
        </w:tc>
        <w:tc>
          <w:tcPr>
            <w:tcW w:w="2976" w:type="dxa"/>
          </w:tcPr>
          <w:p w:rsidRPr="0012178D" w:rsidR="000F4865" w:rsidRDefault="000F4865" w14:paraId="64F0BAD7" w14:textId="77777777">
            <w:pPr>
              <w:rPr>
                <w:lang w:val="nl-NL"/>
              </w:rPr>
            </w:pPr>
          </w:p>
        </w:tc>
        <w:tc>
          <w:tcPr>
            <w:tcW w:w="2694" w:type="dxa"/>
          </w:tcPr>
          <w:p w:rsidRPr="0012178D" w:rsidR="000F4865" w:rsidRDefault="000F4865" w14:paraId="023CC212" w14:textId="77777777">
            <w:pPr>
              <w:rPr>
                <w:lang w:val="nl-NL"/>
              </w:rPr>
            </w:pPr>
          </w:p>
        </w:tc>
      </w:tr>
      <w:tr w:rsidRPr="0012178D" w:rsidR="000F4865" w:rsidTr="0012178D" w14:paraId="4C03FF7F" w14:textId="77777777">
        <w:tc>
          <w:tcPr>
            <w:tcW w:w="846" w:type="dxa"/>
          </w:tcPr>
          <w:p w:rsidRPr="0012178D" w:rsidR="000F4865" w:rsidRDefault="000F4865" w14:paraId="129B37EF" w14:textId="43DA157D">
            <w:pPr>
              <w:rPr>
                <w:lang w:val="nl-NL"/>
              </w:rPr>
            </w:pPr>
            <w:r w:rsidRPr="0012178D">
              <w:rPr>
                <w:lang w:val="nl-NL"/>
              </w:rPr>
              <w:t>10</w:t>
            </w:r>
          </w:p>
        </w:tc>
        <w:tc>
          <w:tcPr>
            <w:tcW w:w="6379" w:type="dxa"/>
          </w:tcPr>
          <w:p w:rsidRPr="0012178D" w:rsidR="000F4865" w:rsidRDefault="000F4865" w14:paraId="6D112FE6" w14:textId="3564E5B0">
            <w:pPr>
              <w:rPr>
                <w:lang w:val="nl-NL"/>
              </w:rPr>
            </w:pPr>
            <w:r w:rsidRPr="0012178D">
              <w:rPr>
                <w:lang w:val="nl-NL"/>
              </w:rPr>
              <w:t>- 1-op-1 gesprek om voortgang te bespreken</w:t>
            </w:r>
          </w:p>
        </w:tc>
        <w:tc>
          <w:tcPr>
            <w:tcW w:w="2976" w:type="dxa"/>
          </w:tcPr>
          <w:p w:rsidRPr="0012178D" w:rsidR="000F4865" w:rsidRDefault="000F4865" w14:paraId="476780DE" w14:textId="77777777">
            <w:pPr>
              <w:rPr>
                <w:lang w:val="nl-NL"/>
              </w:rPr>
            </w:pPr>
          </w:p>
        </w:tc>
        <w:tc>
          <w:tcPr>
            <w:tcW w:w="2694" w:type="dxa"/>
          </w:tcPr>
          <w:p w:rsidRPr="0012178D" w:rsidR="000F4865" w:rsidRDefault="000F4865" w14:paraId="68C7974B" w14:textId="77777777">
            <w:pPr>
              <w:rPr>
                <w:lang w:val="nl-NL"/>
              </w:rPr>
            </w:pPr>
          </w:p>
        </w:tc>
      </w:tr>
      <w:tr w:rsidRPr="0012178D" w:rsidR="000F4865" w:rsidTr="0012178D" w14:paraId="29D7E80B" w14:textId="77777777">
        <w:tc>
          <w:tcPr>
            <w:tcW w:w="846" w:type="dxa"/>
          </w:tcPr>
          <w:p w:rsidRPr="0012178D" w:rsidR="000F4865" w:rsidRDefault="000F4865" w14:paraId="506D9084" w14:textId="19D336A1">
            <w:pPr>
              <w:rPr>
                <w:lang w:val="nl-NL"/>
              </w:rPr>
            </w:pPr>
            <w:r w:rsidRPr="0012178D">
              <w:rPr>
                <w:lang w:val="nl-NL"/>
              </w:rPr>
              <w:t>11</w:t>
            </w:r>
          </w:p>
        </w:tc>
        <w:tc>
          <w:tcPr>
            <w:tcW w:w="6379" w:type="dxa"/>
          </w:tcPr>
          <w:p w:rsidRPr="0012178D" w:rsidR="000F4865" w:rsidRDefault="000F4865" w14:paraId="1ECF45F3" w14:textId="1F22062C">
            <w:pPr>
              <w:rPr>
                <w:lang w:val="nl-NL"/>
              </w:rPr>
            </w:pPr>
            <w:r w:rsidRPr="0012178D">
              <w:rPr>
                <w:lang w:val="nl-NL"/>
              </w:rPr>
              <w:t>- Ruimte voor het maken van stageverslagen</w:t>
            </w:r>
          </w:p>
          <w:p w:rsidRPr="0012178D" w:rsidR="000F4865" w:rsidRDefault="000F4865" w14:paraId="45E03A53" w14:textId="4E293B28">
            <w:pPr>
              <w:rPr>
                <w:lang w:val="nl-NL"/>
              </w:rPr>
            </w:pPr>
            <w:r w:rsidRPr="0012178D">
              <w:rPr>
                <w:lang w:val="nl-NL"/>
              </w:rPr>
              <w:t>- 1-op-1 gesprek om voortgang te bespreken</w:t>
            </w:r>
          </w:p>
        </w:tc>
        <w:tc>
          <w:tcPr>
            <w:tcW w:w="2976" w:type="dxa"/>
          </w:tcPr>
          <w:p w:rsidRPr="0012178D" w:rsidR="000F4865" w:rsidRDefault="000F4865" w14:paraId="462A63B5" w14:textId="77777777">
            <w:pPr>
              <w:rPr>
                <w:lang w:val="nl-NL"/>
              </w:rPr>
            </w:pPr>
          </w:p>
        </w:tc>
        <w:tc>
          <w:tcPr>
            <w:tcW w:w="2694" w:type="dxa"/>
          </w:tcPr>
          <w:p w:rsidRPr="0012178D" w:rsidR="000F4865" w:rsidRDefault="000F4865" w14:paraId="6340039F" w14:textId="77777777">
            <w:pPr>
              <w:rPr>
                <w:lang w:val="nl-NL"/>
              </w:rPr>
            </w:pPr>
          </w:p>
        </w:tc>
      </w:tr>
      <w:tr w:rsidRPr="0012178D" w:rsidR="000F4865" w:rsidTr="0012178D" w14:paraId="4541CE3C" w14:textId="77777777">
        <w:tc>
          <w:tcPr>
            <w:tcW w:w="846" w:type="dxa"/>
          </w:tcPr>
          <w:p w:rsidRPr="0012178D" w:rsidR="000F4865" w:rsidRDefault="000F4865" w14:paraId="5AEDBC72" w14:textId="7132C465">
            <w:pPr>
              <w:rPr>
                <w:lang w:val="nl-NL"/>
              </w:rPr>
            </w:pPr>
            <w:r w:rsidRPr="0012178D">
              <w:rPr>
                <w:lang w:val="nl-NL"/>
              </w:rPr>
              <w:t>12</w:t>
            </w:r>
          </w:p>
        </w:tc>
        <w:tc>
          <w:tcPr>
            <w:tcW w:w="6379" w:type="dxa"/>
          </w:tcPr>
          <w:p w:rsidRPr="0012178D" w:rsidR="000F4865" w:rsidP="00F53B9D" w:rsidRDefault="000F4865" w14:paraId="79A7DC31" w14:textId="77777777">
            <w:pPr>
              <w:rPr>
                <w:lang w:val="nl-NL"/>
              </w:rPr>
            </w:pPr>
            <w:r w:rsidRPr="0012178D">
              <w:rPr>
                <w:lang w:val="nl-NL"/>
              </w:rPr>
              <w:t>- Ruimte voor het maken van stageverslagen</w:t>
            </w:r>
          </w:p>
          <w:p w:rsidRPr="0012178D" w:rsidR="000F4865" w:rsidRDefault="000F4865" w14:paraId="13EA9285" w14:textId="6D00B5D9">
            <w:pPr>
              <w:rPr>
                <w:lang w:val="nl-NL"/>
              </w:rPr>
            </w:pPr>
            <w:r w:rsidRPr="0012178D">
              <w:rPr>
                <w:lang w:val="nl-NL"/>
              </w:rPr>
              <w:t>- Eindevaluatie</w:t>
            </w:r>
          </w:p>
        </w:tc>
        <w:tc>
          <w:tcPr>
            <w:tcW w:w="2976" w:type="dxa"/>
          </w:tcPr>
          <w:p w:rsidRPr="0012178D" w:rsidR="000F4865" w:rsidRDefault="000F4865" w14:paraId="2903B409" w14:textId="77777777">
            <w:pPr>
              <w:rPr>
                <w:lang w:val="nl-NL"/>
              </w:rPr>
            </w:pPr>
          </w:p>
        </w:tc>
        <w:tc>
          <w:tcPr>
            <w:tcW w:w="2694" w:type="dxa"/>
          </w:tcPr>
          <w:p w:rsidRPr="0012178D" w:rsidR="000F4865" w:rsidRDefault="000F4865" w14:paraId="0E1E8E32" w14:textId="77777777">
            <w:pPr>
              <w:rPr>
                <w:lang w:val="nl-NL"/>
              </w:rPr>
            </w:pPr>
          </w:p>
        </w:tc>
      </w:tr>
    </w:tbl>
    <w:p w:rsidR="008F6727" w:rsidRDefault="008F6727" w14:paraId="2427C2CA" w14:textId="77777777">
      <w:pPr>
        <w:rPr>
          <w:lang w:val="nl-NL"/>
        </w:rPr>
      </w:pPr>
    </w:p>
    <w:p w:rsidRPr="00917EE1" w:rsidR="00917EE1" w:rsidRDefault="00917EE1" w14:paraId="0A8CC348" w14:textId="18D843FB">
      <w:pPr>
        <w:rPr>
          <w:i/>
          <w:iCs/>
          <w:lang w:val="nl-NL"/>
        </w:rPr>
      </w:pPr>
      <w:r w:rsidRPr="00917EE1">
        <w:rPr>
          <w:i/>
          <w:iCs/>
          <w:lang w:val="nl-NL"/>
        </w:rPr>
        <w:t>Opmerking: denk ook aan regelmatige terugkijk/lees/luistersessies met de stagiair.</w:t>
      </w:r>
    </w:p>
    <w:sectPr w:rsidRPr="00917EE1" w:rsidR="00917EE1" w:rsidSect="00FD7CC7">
      <w:headerReference w:type="default" r:id="rId12"/>
      <w:pgSz w:w="15840" w:h="12240" w:orient="landscape"/>
      <w:pgMar w:top="1800" w:right="1440" w:bottom="180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FD7CC7" w:rsidP="00DD378B" w:rsidRDefault="00FD7CC7" w14:paraId="0BFFFBB9" w14:textId="77777777">
      <w:pPr>
        <w:spacing w:after="0" w:line="240" w:lineRule="auto"/>
      </w:pPr>
      <w:r>
        <w:separator/>
      </w:r>
    </w:p>
  </w:endnote>
  <w:endnote w:type="continuationSeparator" w:id="0">
    <w:p w:rsidR="00FD7CC7" w:rsidP="00DD378B" w:rsidRDefault="00FD7CC7" w14:paraId="283482B6" w14:textId="77777777">
      <w:pPr>
        <w:spacing w:after="0" w:line="240" w:lineRule="auto"/>
      </w:pPr>
      <w:r>
        <w:continuationSeparator/>
      </w:r>
    </w:p>
  </w:endnote>
  <w:endnote w:type="continuationNotice" w:id="1">
    <w:p w:rsidR="00FD7CC7" w:rsidRDefault="00FD7CC7" w14:paraId="3D5702EC" w14:textId="7777777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modern"/>
    <w:pitch w:val="fixed"/>
    <w:sig w:usb0="E0002AFF" w:usb1="C0007843" w:usb2="00000009" w:usb3="00000000" w:csb0="000001FF" w:csb1="00000000"/>
  </w:font>
  <w:font w:name="Frutiger-Light">
    <w:panose1 w:val="020B0604020202020204"/>
    <w:charset w:val="00"/>
    <w:family w:val="swiss"/>
    <w:notTrueType/>
    <w:pitch w:val="default"/>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FD7CC7" w:rsidP="00DD378B" w:rsidRDefault="00FD7CC7" w14:paraId="388059A3" w14:textId="77777777">
      <w:pPr>
        <w:spacing w:after="0" w:line="240" w:lineRule="auto"/>
      </w:pPr>
      <w:r>
        <w:separator/>
      </w:r>
    </w:p>
  </w:footnote>
  <w:footnote w:type="continuationSeparator" w:id="0">
    <w:p w:rsidR="00FD7CC7" w:rsidP="00DD378B" w:rsidRDefault="00FD7CC7" w14:paraId="05E393A8" w14:textId="77777777">
      <w:pPr>
        <w:spacing w:after="0" w:line="240" w:lineRule="auto"/>
      </w:pPr>
      <w:r>
        <w:continuationSeparator/>
      </w:r>
    </w:p>
  </w:footnote>
  <w:footnote w:type="continuationNotice" w:id="1">
    <w:p w:rsidR="00FD7CC7" w:rsidRDefault="00FD7CC7" w14:paraId="69B3BCBD" w14:textId="7777777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567FF4" w:rsidP="00567FF4" w:rsidRDefault="00567FF4" w14:paraId="71E9B762" w14:textId="39CED629">
    <w:pPr>
      <w:pStyle w:val="Koptekst"/>
      <w:tabs>
        <w:tab w:val="clear" w:pos="4680"/>
        <w:tab w:val="clear" w:pos="9360"/>
        <w:tab w:val="left" w:pos="2870"/>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jstnummering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jstnummering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hint="default" w:ascii="Symbol" w:hAnsi="Symbol"/>
      </w:rPr>
    </w:lvl>
  </w:abstractNum>
  <w:abstractNum w:abstractNumId="5" w15:restartNumberingAfterBreak="0">
    <w:nsid w:val="FFFFFF82"/>
    <w:multiLevelType w:val="singleLevel"/>
    <w:tmpl w:val="F3EAFDEC"/>
    <w:lvl w:ilvl="0">
      <w:start w:val="1"/>
      <w:numFmt w:val="bullet"/>
      <w:pStyle w:val="Lijstopsomteken3"/>
      <w:lvlText w:val=""/>
      <w:lvlJc w:val="left"/>
      <w:pPr>
        <w:tabs>
          <w:tab w:val="num" w:pos="1080"/>
        </w:tabs>
        <w:ind w:left="1080" w:hanging="360"/>
      </w:pPr>
      <w:rPr>
        <w:rFonts w:hint="default" w:ascii="Symbol" w:hAnsi="Symbol"/>
      </w:rPr>
    </w:lvl>
  </w:abstractNum>
  <w:abstractNum w:abstractNumId="6" w15:restartNumberingAfterBreak="0">
    <w:nsid w:val="FFFFFF83"/>
    <w:multiLevelType w:val="singleLevel"/>
    <w:tmpl w:val="3D1EFFD4"/>
    <w:lvl w:ilvl="0">
      <w:start w:val="1"/>
      <w:numFmt w:val="bullet"/>
      <w:pStyle w:val="Lijstopsomteken2"/>
      <w:lvlText w:val=""/>
      <w:lvlJc w:val="left"/>
      <w:pPr>
        <w:tabs>
          <w:tab w:val="num" w:pos="720"/>
        </w:tabs>
        <w:ind w:left="720" w:hanging="360"/>
      </w:pPr>
      <w:rPr>
        <w:rFonts w:hint="default" w:ascii="Symbol" w:hAnsi="Symbol"/>
      </w:rPr>
    </w:lvl>
  </w:abstractNum>
  <w:abstractNum w:abstractNumId="7" w15:restartNumberingAfterBreak="0">
    <w:nsid w:val="FFFFFF88"/>
    <w:multiLevelType w:val="singleLevel"/>
    <w:tmpl w:val="D0A62B40"/>
    <w:lvl w:ilvl="0">
      <w:start w:val="1"/>
      <w:numFmt w:val="decimal"/>
      <w:pStyle w:val="Lijstnummering"/>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jstopsomteken"/>
      <w:lvlText w:val=""/>
      <w:lvlJc w:val="left"/>
      <w:pPr>
        <w:tabs>
          <w:tab w:val="num" w:pos="360"/>
        </w:tabs>
        <w:ind w:left="360" w:hanging="360"/>
      </w:pPr>
      <w:rPr>
        <w:rFonts w:hint="default" w:ascii="Symbol" w:hAnsi="Symbol"/>
      </w:rPr>
    </w:lvl>
  </w:abstractNum>
  <w:num w:numId="1" w16cid:durableId="1640721920">
    <w:abstractNumId w:val="8"/>
  </w:num>
  <w:num w:numId="2" w16cid:durableId="1030061452">
    <w:abstractNumId w:val="6"/>
  </w:num>
  <w:num w:numId="3" w16cid:durableId="531958931">
    <w:abstractNumId w:val="5"/>
  </w:num>
  <w:num w:numId="4" w16cid:durableId="294675397">
    <w:abstractNumId w:val="4"/>
  </w:num>
  <w:num w:numId="5" w16cid:durableId="1433090592">
    <w:abstractNumId w:val="7"/>
  </w:num>
  <w:num w:numId="6" w16cid:durableId="321206290">
    <w:abstractNumId w:val="3"/>
  </w:num>
  <w:num w:numId="7" w16cid:durableId="2115243567">
    <w:abstractNumId w:val="2"/>
  </w:num>
  <w:num w:numId="8" w16cid:durableId="1916166722">
    <w:abstractNumId w:val="1"/>
  </w:num>
  <w:num w:numId="9" w16cid:durableId="1627542482">
    <w:abstractNumId w:val="0"/>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p14">
  <w:zoom w:percent="214"/>
  <w:trackRevisions w:val="false"/>
  <w:defaultTabStop w:val="720"/>
  <w:hyphenationZone w:val="425"/>
  <w:characterSpacingControl w:val="doNotCompres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7730"/>
    <w:rsid w:val="00034616"/>
    <w:rsid w:val="0006063C"/>
    <w:rsid w:val="000C6EDB"/>
    <w:rsid w:val="000E5A5E"/>
    <w:rsid w:val="000F4865"/>
    <w:rsid w:val="0011147A"/>
    <w:rsid w:val="001142A5"/>
    <w:rsid w:val="0012178D"/>
    <w:rsid w:val="0015074B"/>
    <w:rsid w:val="00222D62"/>
    <w:rsid w:val="0029639D"/>
    <w:rsid w:val="002A12D8"/>
    <w:rsid w:val="002D2E32"/>
    <w:rsid w:val="0030099E"/>
    <w:rsid w:val="00326F90"/>
    <w:rsid w:val="003B2A6F"/>
    <w:rsid w:val="00444757"/>
    <w:rsid w:val="004C746A"/>
    <w:rsid w:val="0050261A"/>
    <w:rsid w:val="00541008"/>
    <w:rsid w:val="00567FF4"/>
    <w:rsid w:val="005E30FD"/>
    <w:rsid w:val="00647283"/>
    <w:rsid w:val="006C30E3"/>
    <w:rsid w:val="006F1A89"/>
    <w:rsid w:val="0075612F"/>
    <w:rsid w:val="00796F37"/>
    <w:rsid w:val="00823C4B"/>
    <w:rsid w:val="008531B2"/>
    <w:rsid w:val="008F6727"/>
    <w:rsid w:val="00917EE1"/>
    <w:rsid w:val="00924370"/>
    <w:rsid w:val="009263C6"/>
    <w:rsid w:val="009860E5"/>
    <w:rsid w:val="00987F6A"/>
    <w:rsid w:val="009F400A"/>
    <w:rsid w:val="00A03E92"/>
    <w:rsid w:val="00A744F9"/>
    <w:rsid w:val="00AA1D8D"/>
    <w:rsid w:val="00AB4C7D"/>
    <w:rsid w:val="00B05139"/>
    <w:rsid w:val="00B47730"/>
    <w:rsid w:val="00C00EFB"/>
    <w:rsid w:val="00C46024"/>
    <w:rsid w:val="00CB0664"/>
    <w:rsid w:val="00D17B26"/>
    <w:rsid w:val="00DD378B"/>
    <w:rsid w:val="00E9264C"/>
    <w:rsid w:val="00EE2893"/>
    <w:rsid w:val="00F01347"/>
    <w:rsid w:val="00F13968"/>
    <w:rsid w:val="00F53B9D"/>
    <w:rsid w:val="00FB75FF"/>
    <w:rsid w:val="00FC693F"/>
    <w:rsid w:val="00FD7CC7"/>
    <w:rsid w:val="7611098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FA294F5"/>
  <w14:defaultImageDpi w14:val="300"/>
  <w15:docId w15:val="{6B56AC94-8D4C-B745-BC31-CFB78CA3FBA1}"/>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p14">
  <w:docDefaults>
    <w:rPrDefault>
      <w:rPr>
        <w:rFonts w:asciiTheme="minorHAnsi" w:hAnsiTheme="minorHAnsi" w:eastAsiaTheme="minorEastAsia"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Standaard" w:default="1">
    <w:name w:val="Normal"/>
    <w:qFormat/>
    <w:rsid w:val="00FC693F"/>
  </w:style>
  <w:style w:type="paragraph" w:styleId="Kop1">
    <w:name w:val="heading 1"/>
    <w:basedOn w:val="Standaard"/>
    <w:next w:val="Standaard"/>
    <w:link w:val="Kop1Char"/>
    <w:uiPriority w:val="9"/>
    <w:qFormat/>
    <w:rsid w:val="00FC693F"/>
    <w:pPr>
      <w:keepNext/>
      <w:keepLines/>
      <w:spacing w:before="480" w:after="0"/>
      <w:outlineLvl w:val="0"/>
    </w:pPr>
    <w:rPr>
      <w:rFonts w:asciiTheme="majorHAnsi" w:hAnsiTheme="majorHAnsi" w:eastAsiaTheme="majorEastAsia" w:cstheme="majorBidi"/>
      <w:b/>
      <w:bCs/>
      <w:color w:val="365F91" w:themeColor="accent1" w:themeShade="BF"/>
      <w:sz w:val="28"/>
      <w:szCs w:val="28"/>
    </w:rPr>
  </w:style>
  <w:style w:type="paragraph" w:styleId="Kop2">
    <w:name w:val="heading 2"/>
    <w:basedOn w:val="Standaard"/>
    <w:next w:val="Standaard"/>
    <w:link w:val="Kop2Char"/>
    <w:uiPriority w:val="9"/>
    <w:unhideWhenUsed/>
    <w:qFormat/>
    <w:rsid w:val="00FC693F"/>
    <w:pPr>
      <w:keepNext/>
      <w:keepLines/>
      <w:spacing w:before="200" w:after="0"/>
      <w:outlineLvl w:val="1"/>
    </w:pPr>
    <w:rPr>
      <w:rFonts w:asciiTheme="majorHAnsi" w:hAnsiTheme="majorHAnsi" w:eastAsiaTheme="majorEastAsia" w:cstheme="majorBidi"/>
      <w:b/>
      <w:bCs/>
      <w:color w:val="4F81BD" w:themeColor="accent1"/>
      <w:sz w:val="26"/>
      <w:szCs w:val="26"/>
    </w:rPr>
  </w:style>
  <w:style w:type="paragraph" w:styleId="Kop3">
    <w:name w:val="heading 3"/>
    <w:basedOn w:val="Standaard"/>
    <w:next w:val="Standaard"/>
    <w:link w:val="Kop3Char"/>
    <w:uiPriority w:val="9"/>
    <w:unhideWhenUsed/>
    <w:qFormat/>
    <w:rsid w:val="00FC693F"/>
    <w:pPr>
      <w:keepNext/>
      <w:keepLines/>
      <w:spacing w:before="200" w:after="0"/>
      <w:outlineLvl w:val="2"/>
    </w:pPr>
    <w:rPr>
      <w:rFonts w:asciiTheme="majorHAnsi" w:hAnsiTheme="majorHAnsi" w:eastAsiaTheme="majorEastAsia" w:cstheme="majorBidi"/>
      <w:b/>
      <w:bCs/>
      <w:color w:val="4F81BD" w:themeColor="accent1"/>
    </w:rPr>
  </w:style>
  <w:style w:type="paragraph" w:styleId="Kop4">
    <w:name w:val="heading 4"/>
    <w:basedOn w:val="Standaard"/>
    <w:next w:val="Standaard"/>
    <w:link w:val="Kop4Char"/>
    <w:uiPriority w:val="9"/>
    <w:semiHidden/>
    <w:unhideWhenUsed/>
    <w:qFormat/>
    <w:rsid w:val="00FC693F"/>
    <w:pPr>
      <w:keepNext/>
      <w:keepLines/>
      <w:spacing w:before="200" w:after="0"/>
      <w:outlineLvl w:val="3"/>
    </w:pPr>
    <w:rPr>
      <w:rFonts w:asciiTheme="majorHAnsi" w:hAnsiTheme="majorHAnsi" w:eastAsiaTheme="majorEastAsia" w:cstheme="majorBidi"/>
      <w:b/>
      <w:bCs/>
      <w:i/>
      <w:iCs/>
      <w:color w:val="4F81BD" w:themeColor="accent1"/>
    </w:rPr>
  </w:style>
  <w:style w:type="paragraph" w:styleId="Kop5">
    <w:name w:val="heading 5"/>
    <w:basedOn w:val="Standaard"/>
    <w:next w:val="Standaard"/>
    <w:link w:val="Kop5Char"/>
    <w:uiPriority w:val="9"/>
    <w:semiHidden/>
    <w:unhideWhenUsed/>
    <w:qFormat/>
    <w:rsid w:val="00FC693F"/>
    <w:pPr>
      <w:keepNext/>
      <w:keepLines/>
      <w:spacing w:before="200" w:after="0"/>
      <w:outlineLvl w:val="4"/>
    </w:pPr>
    <w:rPr>
      <w:rFonts w:asciiTheme="majorHAnsi" w:hAnsiTheme="majorHAnsi" w:eastAsiaTheme="majorEastAsia" w:cstheme="majorBidi"/>
      <w:color w:val="243F60" w:themeColor="accent1" w:themeShade="7F"/>
    </w:rPr>
  </w:style>
  <w:style w:type="paragraph" w:styleId="Kop6">
    <w:name w:val="heading 6"/>
    <w:basedOn w:val="Standaard"/>
    <w:next w:val="Standaard"/>
    <w:link w:val="Kop6Char"/>
    <w:uiPriority w:val="9"/>
    <w:semiHidden/>
    <w:unhideWhenUsed/>
    <w:qFormat/>
    <w:rsid w:val="00FC693F"/>
    <w:pPr>
      <w:keepNext/>
      <w:keepLines/>
      <w:spacing w:before="200" w:after="0"/>
      <w:outlineLvl w:val="5"/>
    </w:pPr>
    <w:rPr>
      <w:rFonts w:asciiTheme="majorHAnsi" w:hAnsiTheme="majorHAnsi" w:eastAsiaTheme="majorEastAsia" w:cstheme="majorBidi"/>
      <w:i/>
      <w:iCs/>
      <w:color w:val="243F60" w:themeColor="accent1" w:themeShade="7F"/>
    </w:rPr>
  </w:style>
  <w:style w:type="paragraph" w:styleId="Kop7">
    <w:name w:val="heading 7"/>
    <w:basedOn w:val="Standaard"/>
    <w:next w:val="Standaard"/>
    <w:link w:val="Kop7Char"/>
    <w:uiPriority w:val="9"/>
    <w:semiHidden/>
    <w:unhideWhenUsed/>
    <w:qFormat/>
    <w:rsid w:val="00FC693F"/>
    <w:pPr>
      <w:keepNext/>
      <w:keepLines/>
      <w:spacing w:before="200" w:after="0"/>
      <w:outlineLvl w:val="6"/>
    </w:pPr>
    <w:rPr>
      <w:rFonts w:asciiTheme="majorHAnsi" w:hAnsiTheme="majorHAnsi" w:eastAsiaTheme="majorEastAsia" w:cstheme="majorBidi"/>
      <w:i/>
      <w:iCs/>
      <w:color w:val="404040" w:themeColor="text1" w:themeTint="BF"/>
    </w:rPr>
  </w:style>
  <w:style w:type="paragraph" w:styleId="Kop8">
    <w:name w:val="heading 8"/>
    <w:basedOn w:val="Standaard"/>
    <w:next w:val="Standaard"/>
    <w:link w:val="Kop8Char"/>
    <w:uiPriority w:val="9"/>
    <w:semiHidden/>
    <w:unhideWhenUsed/>
    <w:qFormat/>
    <w:rsid w:val="00FC693F"/>
    <w:pPr>
      <w:keepNext/>
      <w:keepLines/>
      <w:spacing w:before="200" w:after="0"/>
      <w:outlineLvl w:val="7"/>
    </w:pPr>
    <w:rPr>
      <w:rFonts w:asciiTheme="majorHAnsi" w:hAnsiTheme="majorHAnsi" w:eastAsiaTheme="majorEastAsia" w:cstheme="majorBidi"/>
      <w:color w:val="4F81BD" w:themeColor="accent1"/>
      <w:sz w:val="20"/>
      <w:szCs w:val="20"/>
    </w:rPr>
  </w:style>
  <w:style w:type="paragraph" w:styleId="Kop9">
    <w:name w:val="heading 9"/>
    <w:basedOn w:val="Standaard"/>
    <w:next w:val="Standaard"/>
    <w:link w:val="Kop9Char"/>
    <w:uiPriority w:val="9"/>
    <w:semiHidden/>
    <w:unhideWhenUsed/>
    <w:qFormat/>
    <w:rsid w:val="00FC693F"/>
    <w:pPr>
      <w:keepNext/>
      <w:keepLines/>
      <w:spacing w:before="200" w:after="0"/>
      <w:outlineLvl w:val="8"/>
    </w:pPr>
    <w:rPr>
      <w:rFonts w:asciiTheme="majorHAnsi" w:hAnsiTheme="majorHAnsi" w:eastAsiaTheme="majorEastAsia" w:cstheme="majorBidi"/>
      <w:i/>
      <w:iCs/>
      <w:color w:val="404040" w:themeColor="text1" w:themeTint="BF"/>
      <w:sz w:val="20"/>
      <w:szCs w:val="20"/>
    </w:rPr>
  </w:style>
  <w:style w:type="character" w:styleId="Standaardalinea-lettertype" w:default="1">
    <w:name w:val="Default Paragraph Font"/>
    <w:uiPriority w:val="1"/>
    <w:semiHidden/>
    <w:unhideWhenUsed/>
  </w:style>
  <w:style w:type="table" w:styleId="Standaardtabel" w:default="1">
    <w:name w:val="Normal Table"/>
    <w:uiPriority w:val="99"/>
    <w:semiHidden/>
    <w:unhideWhenUsed/>
    <w:tblPr>
      <w:tblInd w:w="0" w:type="dxa"/>
      <w:tblCellMar>
        <w:top w:w="0" w:type="dxa"/>
        <w:left w:w="108" w:type="dxa"/>
        <w:bottom w:w="0" w:type="dxa"/>
        <w:right w:w="108" w:type="dxa"/>
      </w:tblCellMar>
    </w:tblPr>
  </w:style>
  <w:style w:type="numbering" w:styleId="Geenlijst" w:default="1">
    <w:name w:val="No List"/>
    <w:uiPriority w:val="99"/>
    <w:semiHidden/>
    <w:unhideWhenUsed/>
  </w:style>
  <w:style w:type="paragraph" w:styleId="Koptekst">
    <w:name w:val="header"/>
    <w:basedOn w:val="Standaard"/>
    <w:link w:val="KoptekstChar"/>
    <w:uiPriority w:val="99"/>
    <w:unhideWhenUsed/>
    <w:rsid w:val="00E618BF"/>
    <w:pPr>
      <w:tabs>
        <w:tab w:val="center" w:pos="4680"/>
        <w:tab w:val="right" w:pos="9360"/>
      </w:tabs>
      <w:spacing w:after="0" w:line="240" w:lineRule="auto"/>
    </w:pPr>
  </w:style>
  <w:style w:type="character" w:styleId="KoptekstChar" w:customStyle="1">
    <w:name w:val="Koptekst Char"/>
    <w:basedOn w:val="Standaardalinea-lettertype"/>
    <w:link w:val="Koptekst"/>
    <w:uiPriority w:val="99"/>
    <w:rsid w:val="00E618BF"/>
  </w:style>
  <w:style w:type="paragraph" w:styleId="Voettekst">
    <w:name w:val="footer"/>
    <w:basedOn w:val="Standaard"/>
    <w:link w:val="VoettekstChar"/>
    <w:uiPriority w:val="99"/>
    <w:unhideWhenUsed/>
    <w:rsid w:val="00E618BF"/>
    <w:pPr>
      <w:tabs>
        <w:tab w:val="center" w:pos="4680"/>
        <w:tab w:val="right" w:pos="9360"/>
      </w:tabs>
      <w:spacing w:after="0" w:line="240" w:lineRule="auto"/>
    </w:pPr>
  </w:style>
  <w:style w:type="character" w:styleId="VoettekstChar" w:customStyle="1">
    <w:name w:val="Voettekst Char"/>
    <w:basedOn w:val="Standaardalinea-lettertype"/>
    <w:link w:val="Voettekst"/>
    <w:uiPriority w:val="99"/>
    <w:rsid w:val="00E618BF"/>
  </w:style>
  <w:style w:type="paragraph" w:styleId="Geenafstand">
    <w:name w:val="No Spacing"/>
    <w:uiPriority w:val="1"/>
    <w:qFormat/>
    <w:rsid w:val="00FC693F"/>
    <w:pPr>
      <w:spacing w:after="0" w:line="240" w:lineRule="auto"/>
    </w:pPr>
  </w:style>
  <w:style w:type="character" w:styleId="Kop1Char" w:customStyle="1">
    <w:name w:val="Kop 1 Char"/>
    <w:basedOn w:val="Standaardalinea-lettertype"/>
    <w:link w:val="Kop1"/>
    <w:uiPriority w:val="9"/>
    <w:rsid w:val="00FC693F"/>
    <w:rPr>
      <w:rFonts w:asciiTheme="majorHAnsi" w:hAnsiTheme="majorHAnsi" w:eastAsiaTheme="majorEastAsia" w:cstheme="majorBidi"/>
      <w:b/>
      <w:bCs/>
      <w:color w:val="365F91" w:themeColor="accent1" w:themeShade="BF"/>
      <w:sz w:val="28"/>
      <w:szCs w:val="28"/>
    </w:rPr>
  </w:style>
  <w:style w:type="character" w:styleId="Kop2Char" w:customStyle="1">
    <w:name w:val="Kop 2 Char"/>
    <w:basedOn w:val="Standaardalinea-lettertype"/>
    <w:link w:val="Kop2"/>
    <w:uiPriority w:val="9"/>
    <w:rsid w:val="00FC693F"/>
    <w:rPr>
      <w:rFonts w:asciiTheme="majorHAnsi" w:hAnsiTheme="majorHAnsi" w:eastAsiaTheme="majorEastAsia" w:cstheme="majorBidi"/>
      <w:b/>
      <w:bCs/>
      <w:color w:val="4F81BD" w:themeColor="accent1"/>
      <w:sz w:val="26"/>
      <w:szCs w:val="26"/>
    </w:rPr>
  </w:style>
  <w:style w:type="character" w:styleId="Kop3Char" w:customStyle="1">
    <w:name w:val="Kop 3 Char"/>
    <w:basedOn w:val="Standaardalinea-lettertype"/>
    <w:link w:val="Kop3"/>
    <w:uiPriority w:val="9"/>
    <w:rsid w:val="00FC693F"/>
    <w:rPr>
      <w:rFonts w:asciiTheme="majorHAnsi" w:hAnsiTheme="majorHAnsi" w:eastAsiaTheme="majorEastAsia" w:cstheme="majorBidi"/>
      <w:b/>
      <w:bCs/>
      <w:color w:val="4F81BD" w:themeColor="accent1"/>
    </w:rPr>
  </w:style>
  <w:style w:type="paragraph" w:styleId="Titel">
    <w:name w:val="Title"/>
    <w:basedOn w:val="Standaard"/>
    <w:next w:val="Standaard"/>
    <w:link w:val="TitelChar"/>
    <w:uiPriority w:val="10"/>
    <w:qFormat/>
    <w:rsid w:val="00FC693F"/>
    <w:pPr>
      <w:pBdr>
        <w:bottom w:val="single" w:color="4F81BD" w:themeColor="accent1" w:sz="8" w:space="4"/>
      </w:pBdr>
      <w:spacing w:after="300" w:line="240" w:lineRule="auto"/>
      <w:contextualSpacing/>
    </w:pPr>
    <w:rPr>
      <w:rFonts w:asciiTheme="majorHAnsi" w:hAnsiTheme="majorHAnsi" w:eastAsiaTheme="majorEastAsia" w:cstheme="majorBidi"/>
      <w:color w:val="17365D" w:themeColor="text2" w:themeShade="BF"/>
      <w:spacing w:val="5"/>
      <w:kern w:val="28"/>
      <w:sz w:val="52"/>
      <w:szCs w:val="52"/>
    </w:rPr>
  </w:style>
  <w:style w:type="character" w:styleId="TitelChar" w:customStyle="1">
    <w:name w:val="Titel Char"/>
    <w:basedOn w:val="Standaardalinea-lettertype"/>
    <w:link w:val="Titel"/>
    <w:uiPriority w:val="10"/>
    <w:rsid w:val="00FC693F"/>
    <w:rPr>
      <w:rFonts w:asciiTheme="majorHAnsi" w:hAnsiTheme="majorHAnsi" w:eastAsiaTheme="majorEastAsia" w:cstheme="majorBidi"/>
      <w:color w:val="17365D" w:themeColor="text2" w:themeShade="BF"/>
      <w:spacing w:val="5"/>
      <w:kern w:val="28"/>
      <w:sz w:val="52"/>
      <w:szCs w:val="52"/>
    </w:rPr>
  </w:style>
  <w:style w:type="paragraph" w:styleId="Ondertitel">
    <w:name w:val="Subtitle"/>
    <w:basedOn w:val="Standaard"/>
    <w:next w:val="Standaard"/>
    <w:link w:val="OndertitelChar"/>
    <w:uiPriority w:val="11"/>
    <w:qFormat/>
    <w:rsid w:val="00FC693F"/>
    <w:pPr>
      <w:numPr>
        <w:ilvl w:val="1"/>
      </w:numPr>
    </w:pPr>
    <w:rPr>
      <w:rFonts w:asciiTheme="majorHAnsi" w:hAnsiTheme="majorHAnsi" w:eastAsiaTheme="majorEastAsia" w:cstheme="majorBidi"/>
      <w:i/>
      <w:iCs/>
      <w:color w:val="4F81BD" w:themeColor="accent1"/>
      <w:spacing w:val="15"/>
      <w:sz w:val="24"/>
      <w:szCs w:val="24"/>
    </w:rPr>
  </w:style>
  <w:style w:type="character" w:styleId="OndertitelChar" w:customStyle="1">
    <w:name w:val="Ondertitel Char"/>
    <w:basedOn w:val="Standaardalinea-lettertype"/>
    <w:link w:val="Ondertitel"/>
    <w:uiPriority w:val="11"/>
    <w:rsid w:val="00FC693F"/>
    <w:rPr>
      <w:rFonts w:asciiTheme="majorHAnsi" w:hAnsiTheme="majorHAnsi" w:eastAsiaTheme="majorEastAsia" w:cstheme="majorBidi"/>
      <w:i/>
      <w:iCs/>
      <w:color w:val="4F81BD" w:themeColor="accent1"/>
      <w:spacing w:val="15"/>
      <w:sz w:val="24"/>
      <w:szCs w:val="24"/>
    </w:rPr>
  </w:style>
  <w:style w:type="paragraph" w:styleId="Lijstalinea">
    <w:name w:val="List Paragraph"/>
    <w:basedOn w:val="Standaard"/>
    <w:uiPriority w:val="34"/>
    <w:qFormat/>
    <w:rsid w:val="00FC693F"/>
    <w:pPr>
      <w:ind w:left="720"/>
      <w:contextualSpacing/>
    </w:pPr>
  </w:style>
  <w:style w:type="paragraph" w:styleId="Plattetekst">
    <w:name w:val="Body Text"/>
    <w:basedOn w:val="Standaard"/>
    <w:link w:val="PlattetekstChar"/>
    <w:uiPriority w:val="99"/>
    <w:unhideWhenUsed/>
    <w:rsid w:val="00AA1D8D"/>
    <w:pPr>
      <w:spacing w:after="120"/>
    </w:pPr>
  </w:style>
  <w:style w:type="character" w:styleId="PlattetekstChar" w:customStyle="1">
    <w:name w:val="Platte tekst Char"/>
    <w:basedOn w:val="Standaardalinea-lettertype"/>
    <w:link w:val="Plattetekst"/>
    <w:uiPriority w:val="99"/>
    <w:rsid w:val="00AA1D8D"/>
  </w:style>
  <w:style w:type="paragraph" w:styleId="Plattetekst2">
    <w:name w:val="Body Text 2"/>
    <w:basedOn w:val="Standaard"/>
    <w:link w:val="Plattetekst2Char"/>
    <w:uiPriority w:val="99"/>
    <w:unhideWhenUsed/>
    <w:rsid w:val="00AA1D8D"/>
    <w:pPr>
      <w:spacing w:after="120" w:line="480" w:lineRule="auto"/>
    </w:pPr>
  </w:style>
  <w:style w:type="character" w:styleId="Plattetekst2Char" w:customStyle="1">
    <w:name w:val="Platte tekst 2 Char"/>
    <w:basedOn w:val="Standaardalinea-lettertype"/>
    <w:link w:val="Plattetekst2"/>
    <w:uiPriority w:val="99"/>
    <w:rsid w:val="00AA1D8D"/>
  </w:style>
  <w:style w:type="paragraph" w:styleId="Plattetekst3">
    <w:name w:val="Body Text 3"/>
    <w:basedOn w:val="Standaard"/>
    <w:link w:val="Plattetekst3Char"/>
    <w:uiPriority w:val="99"/>
    <w:unhideWhenUsed/>
    <w:rsid w:val="00AA1D8D"/>
    <w:pPr>
      <w:spacing w:after="120"/>
    </w:pPr>
    <w:rPr>
      <w:sz w:val="16"/>
      <w:szCs w:val="16"/>
    </w:rPr>
  </w:style>
  <w:style w:type="character" w:styleId="Plattetekst3Char" w:customStyle="1">
    <w:name w:val="Platte tekst 3 Char"/>
    <w:basedOn w:val="Standaardalinea-lettertype"/>
    <w:link w:val="Plattetekst3"/>
    <w:uiPriority w:val="99"/>
    <w:rsid w:val="00AA1D8D"/>
    <w:rPr>
      <w:sz w:val="16"/>
      <w:szCs w:val="16"/>
    </w:rPr>
  </w:style>
  <w:style w:type="paragraph" w:styleId="Lijst">
    <w:name w:val="List"/>
    <w:basedOn w:val="Standaard"/>
    <w:uiPriority w:val="99"/>
    <w:unhideWhenUsed/>
    <w:rsid w:val="00AA1D8D"/>
    <w:pPr>
      <w:ind w:left="360" w:hanging="360"/>
      <w:contextualSpacing/>
    </w:pPr>
  </w:style>
  <w:style w:type="paragraph" w:styleId="Lijst2">
    <w:name w:val="List 2"/>
    <w:basedOn w:val="Standaard"/>
    <w:uiPriority w:val="99"/>
    <w:unhideWhenUsed/>
    <w:rsid w:val="00326F90"/>
    <w:pPr>
      <w:ind w:left="720" w:hanging="360"/>
      <w:contextualSpacing/>
    </w:pPr>
  </w:style>
  <w:style w:type="paragraph" w:styleId="Lijst3">
    <w:name w:val="List 3"/>
    <w:basedOn w:val="Standaard"/>
    <w:uiPriority w:val="99"/>
    <w:unhideWhenUsed/>
    <w:rsid w:val="00326F90"/>
    <w:pPr>
      <w:ind w:left="1080" w:hanging="360"/>
      <w:contextualSpacing/>
    </w:pPr>
  </w:style>
  <w:style w:type="paragraph" w:styleId="Lijstopsomteken">
    <w:name w:val="List Bullet"/>
    <w:basedOn w:val="Standaard"/>
    <w:uiPriority w:val="99"/>
    <w:unhideWhenUsed/>
    <w:rsid w:val="00326F90"/>
    <w:pPr>
      <w:numPr>
        <w:numId w:val="1"/>
      </w:numPr>
      <w:contextualSpacing/>
    </w:pPr>
  </w:style>
  <w:style w:type="paragraph" w:styleId="Lijstopsomteken2">
    <w:name w:val="List Bullet 2"/>
    <w:basedOn w:val="Standaard"/>
    <w:uiPriority w:val="99"/>
    <w:unhideWhenUsed/>
    <w:rsid w:val="00326F90"/>
    <w:pPr>
      <w:numPr>
        <w:numId w:val="2"/>
      </w:numPr>
      <w:contextualSpacing/>
    </w:pPr>
  </w:style>
  <w:style w:type="paragraph" w:styleId="Lijstopsomteken3">
    <w:name w:val="List Bullet 3"/>
    <w:basedOn w:val="Standaard"/>
    <w:uiPriority w:val="99"/>
    <w:unhideWhenUsed/>
    <w:rsid w:val="00326F90"/>
    <w:pPr>
      <w:numPr>
        <w:numId w:val="3"/>
      </w:numPr>
      <w:contextualSpacing/>
    </w:pPr>
  </w:style>
  <w:style w:type="paragraph" w:styleId="Lijstnummering">
    <w:name w:val="List Number"/>
    <w:basedOn w:val="Standaard"/>
    <w:uiPriority w:val="99"/>
    <w:unhideWhenUsed/>
    <w:rsid w:val="00326F90"/>
    <w:pPr>
      <w:numPr>
        <w:numId w:val="5"/>
      </w:numPr>
      <w:contextualSpacing/>
    </w:pPr>
  </w:style>
  <w:style w:type="paragraph" w:styleId="Lijstnummering2">
    <w:name w:val="List Number 2"/>
    <w:basedOn w:val="Standaard"/>
    <w:uiPriority w:val="99"/>
    <w:unhideWhenUsed/>
    <w:rsid w:val="0029639D"/>
    <w:pPr>
      <w:numPr>
        <w:numId w:val="6"/>
      </w:numPr>
      <w:contextualSpacing/>
    </w:pPr>
  </w:style>
  <w:style w:type="paragraph" w:styleId="Lijstnummering3">
    <w:name w:val="List Number 3"/>
    <w:basedOn w:val="Standaard"/>
    <w:uiPriority w:val="99"/>
    <w:unhideWhenUsed/>
    <w:rsid w:val="0029639D"/>
    <w:pPr>
      <w:numPr>
        <w:numId w:val="7"/>
      </w:numPr>
      <w:contextualSpacing/>
    </w:pPr>
  </w:style>
  <w:style w:type="paragraph" w:styleId="Lijstvoortzetting">
    <w:name w:val="List Continue"/>
    <w:basedOn w:val="Standaard"/>
    <w:uiPriority w:val="99"/>
    <w:unhideWhenUsed/>
    <w:rsid w:val="0029639D"/>
    <w:pPr>
      <w:spacing w:after="120"/>
      <w:ind w:left="360"/>
      <w:contextualSpacing/>
    </w:pPr>
  </w:style>
  <w:style w:type="paragraph" w:styleId="Lijstvoortzetting2">
    <w:name w:val="List Continue 2"/>
    <w:basedOn w:val="Standaard"/>
    <w:uiPriority w:val="99"/>
    <w:unhideWhenUsed/>
    <w:rsid w:val="0029639D"/>
    <w:pPr>
      <w:spacing w:after="120"/>
      <w:ind w:left="720"/>
      <w:contextualSpacing/>
    </w:pPr>
  </w:style>
  <w:style w:type="paragraph" w:styleId="Lijstvoortzetting3">
    <w:name w:val="List Continue 3"/>
    <w:basedOn w:val="Standaard"/>
    <w:uiPriority w:val="99"/>
    <w:unhideWhenUsed/>
    <w:rsid w:val="0029639D"/>
    <w:pPr>
      <w:spacing w:after="120"/>
      <w:ind w:left="1080"/>
      <w:contextualSpacing/>
    </w:pPr>
  </w:style>
  <w:style w:type="paragraph" w:styleId="Macrotekst">
    <w:name w:val="macro"/>
    <w:link w:val="Macroteks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styleId="MacrotekstChar" w:customStyle="1">
    <w:name w:val="Macrotekst Char"/>
    <w:basedOn w:val="Standaardalinea-lettertype"/>
    <w:link w:val="Macrotekst"/>
    <w:uiPriority w:val="99"/>
    <w:rsid w:val="0029639D"/>
    <w:rPr>
      <w:rFonts w:ascii="Courier" w:hAnsi="Courier"/>
      <w:sz w:val="20"/>
      <w:szCs w:val="20"/>
    </w:rPr>
  </w:style>
  <w:style w:type="paragraph" w:styleId="Citaat">
    <w:name w:val="Quote"/>
    <w:basedOn w:val="Standaard"/>
    <w:next w:val="Standaard"/>
    <w:link w:val="CitaatChar"/>
    <w:uiPriority w:val="29"/>
    <w:qFormat/>
    <w:rsid w:val="00FC693F"/>
    <w:rPr>
      <w:i/>
      <w:iCs/>
      <w:color w:val="000000" w:themeColor="text1"/>
    </w:rPr>
  </w:style>
  <w:style w:type="character" w:styleId="CitaatChar" w:customStyle="1">
    <w:name w:val="Citaat Char"/>
    <w:basedOn w:val="Standaardalinea-lettertype"/>
    <w:link w:val="Citaat"/>
    <w:uiPriority w:val="29"/>
    <w:rsid w:val="00FC693F"/>
    <w:rPr>
      <w:i/>
      <w:iCs/>
      <w:color w:val="000000" w:themeColor="text1"/>
    </w:rPr>
  </w:style>
  <w:style w:type="character" w:styleId="Kop4Char" w:customStyle="1">
    <w:name w:val="Kop 4 Char"/>
    <w:basedOn w:val="Standaardalinea-lettertype"/>
    <w:link w:val="Kop4"/>
    <w:uiPriority w:val="9"/>
    <w:semiHidden/>
    <w:rsid w:val="00FC693F"/>
    <w:rPr>
      <w:rFonts w:asciiTheme="majorHAnsi" w:hAnsiTheme="majorHAnsi" w:eastAsiaTheme="majorEastAsia" w:cstheme="majorBidi"/>
      <w:b/>
      <w:bCs/>
      <w:i/>
      <w:iCs/>
      <w:color w:val="4F81BD" w:themeColor="accent1"/>
    </w:rPr>
  </w:style>
  <w:style w:type="character" w:styleId="Kop5Char" w:customStyle="1">
    <w:name w:val="Kop 5 Char"/>
    <w:basedOn w:val="Standaardalinea-lettertype"/>
    <w:link w:val="Kop5"/>
    <w:uiPriority w:val="9"/>
    <w:semiHidden/>
    <w:rsid w:val="00FC693F"/>
    <w:rPr>
      <w:rFonts w:asciiTheme="majorHAnsi" w:hAnsiTheme="majorHAnsi" w:eastAsiaTheme="majorEastAsia" w:cstheme="majorBidi"/>
      <w:color w:val="243F60" w:themeColor="accent1" w:themeShade="7F"/>
    </w:rPr>
  </w:style>
  <w:style w:type="character" w:styleId="Kop6Char" w:customStyle="1">
    <w:name w:val="Kop 6 Char"/>
    <w:basedOn w:val="Standaardalinea-lettertype"/>
    <w:link w:val="Kop6"/>
    <w:uiPriority w:val="9"/>
    <w:semiHidden/>
    <w:rsid w:val="00FC693F"/>
    <w:rPr>
      <w:rFonts w:asciiTheme="majorHAnsi" w:hAnsiTheme="majorHAnsi" w:eastAsiaTheme="majorEastAsia" w:cstheme="majorBidi"/>
      <w:i/>
      <w:iCs/>
      <w:color w:val="243F60" w:themeColor="accent1" w:themeShade="7F"/>
    </w:rPr>
  </w:style>
  <w:style w:type="character" w:styleId="Kop7Char" w:customStyle="1">
    <w:name w:val="Kop 7 Char"/>
    <w:basedOn w:val="Standaardalinea-lettertype"/>
    <w:link w:val="Kop7"/>
    <w:uiPriority w:val="9"/>
    <w:semiHidden/>
    <w:rsid w:val="00FC693F"/>
    <w:rPr>
      <w:rFonts w:asciiTheme="majorHAnsi" w:hAnsiTheme="majorHAnsi" w:eastAsiaTheme="majorEastAsia" w:cstheme="majorBidi"/>
      <w:i/>
      <w:iCs/>
      <w:color w:val="404040" w:themeColor="text1" w:themeTint="BF"/>
    </w:rPr>
  </w:style>
  <w:style w:type="character" w:styleId="Kop8Char" w:customStyle="1">
    <w:name w:val="Kop 8 Char"/>
    <w:basedOn w:val="Standaardalinea-lettertype"/>
    <w:link w:val="Kop8"/>
    <w:uiPriority w:val="9"/>
    <w:semiHidden/>
    <w:rsid w:val="00FC693F"/>
    <w:rPr>
      <w:rFonts w:asciiTheme="majorHAnsi" w:hAnsiTheme="majorHAnsi" w:eastAsiaTheme="majorEastAsia" w:cstheme="majorBidi"/>
      <w:color w:val="4F81BD" w:themeColor="accent1"/>
      <w:sz w:val="20"/>
      <w:szCs w:val="20"/>
    </w:rPr>
  </w:style>
  <w:style w:type="character" w:styleId="Kop9Char" w:customStyle="1">
    <w:name w:val="Kop 9 Char"/>
    <w:basedOn w:val="Standaardalinea-lettertype"/>
    <w:link w:val="Kop9"/>
    <w:uiPriority w:val="9"/>
    <w:semiHidden/>
    <w:rsid w:val="00FC693F"/>
    <w:rPr>
      <w:rFonts w:asciiTheme="majorHAnsi" w:hAnsiTheme="majorHAnsi" w:eastAsiaTheme="majorEastAsia" w:cstheme="majorBidi"/>
      <w:i/>
      <w:iCs/>
      <w:color w:val="404040" w:themeColor="text1" w:themeTint="BF"/>
      <w:sz w:val="20"/>
      <w:szCs w:val="20"/>
    </w:rPr>
  </w:style>
  <w:style w:type="paragraph" w:styleId="Bijschrift">
    <w:name w:val="caption"/>
    <w:basedOn w:val="Standaard"/>
    <w:next w:val="Standaard"/>
    <w:uiPriority w:val="35"/>
    <w:semiHidden/>
    <w:unhideWhenUsed/>
    <w:qFormat/>
    <w:rsid w:val="00FC693F"/>
    <w:pPr>
      <w:spacing w:line="240" w:lineRule="auto"/>
    </w:pPr>
    <w:rPr>
      <w:b/>
      <w:bCs/>
      <w:color w:val="4F81BD" w:themeColor="accent1"/>
      <w:sz w:val="18"/>
      <w:szCs w:val="18"/>
    </w:rPr>
  </w:style>
  <w:style w:type="character" w:styleId="Zwaar">
    <w:name w:val="Strong"/>
    <w:basedOn w:val="Standaardalinea-lettertype"/>
    <w:uiPriority w:val="22"/>
    <w:qFormat/>
    <w:rsid w:val="00FC693F"/>
    <w:rPr>
      <w:b/>
      <w:bCs/>
    </w:rPr>
  </w:style>
  <w:style w:type="character" w:styleId="Nadruk">
    <w:name w:val="Emphasis"/>
    <w:basedOn w:val="Standaardalinea-lettertype"/>
    <w:uiPriority w:val="20"/>
    <w:qFormat/>
    <w:rsid w:val="00FC693F"/>
    <w:rPr>
      <w:i/>
      <w:iCs/>
    </w:rPr>
  </w:style>
  <w:style w:type="paragraph" w:styleId="Duidelijkcitaat">
    <w:name w:val="Intense Quote"/>
    <w:basedOn w:val="Standaard"/>
    <w:next w:val="Standaard"/>
    <w:link w:val="DuidelijkcitaatChar"/>
    <w:uiPriority w:val="30"/>
    <w:qFormat/>
    <w:rsid w:val="00FC693F"/>
    <w:pPr>
      <w:pBdr>
        <w:bottom w:val="single" w:color="4F81BD" w:themeColor="accent1" w:sz="4" w:space="4"/>
      </w:pBdr>
      <w:spacing w:before="200" w:after="280"/>
      <w:ind w:left="936" w:right="936"/>
    </w:pPr>
    <w:rPr>
      <w:b/>
      <w:bCs/>
      <w:i/>
      <w:iCs/>
      <w:color w:val="4F81BD" w:themeColor="accent1"/>
    </w:rPr>
  </w:style>
  <w:style w:type="character" w:styleId="DuidelijkcitaatChar" w:customStyle="1">
    <w:name w:val="Duidelijk citaat Char"/>
    <w:basedOn w:val="Standaardalinea-lettertype"/>
    <w:link w:val="Duidelijkcitaat"/>
    <w:uiPriority w:val="30"/>
    <w:rsid w:val="00FC693F"/>
    <w:rPr>
      <w:b/>
      <w:bCs/>
      <w:i/>
      <w:iCs/>
      <w:color w:val="4F81BD" w:themeColor="accent1"/>
    </w:rPr>
  </w:style>
  <w:style w:type="character" w:styleId="Subtielebenadrukking">
    <w:name w:val="Subtle Emphasis"/>
    <w:basedOn w:val="Standaardalinea-lettertype"/>
    <w:uiPriority w:val="19"/>
    <w:qFormat/>
    <w:rsid w:val="00FC693F"/>
    <w:rPr>
      <w:i/>
      <w:iCs/>
      <w:color w:val="808080" w:themeColor="text1" w:themeTint="7F"/>
    </w:rPr>
  </w:style>
  <w:style w:type="character" w:styleId="Intensievebenadrukking">
    <w:name w:val="Intense Emphasis"/>
    <w:basedOn w:val="Standaardalinea-lettertype"/>
    <w:uiPriority w:val="21"/>
    <w:qFormat/>
    <w:rsid w:val="00FC693F"/>
    <w:rPr>
      <w:b/>
      <w:bCs/>
      <w:i/>
      <w:iCs/>
      <w:color w:val="4F81BD" w:themeColor="accent1"/>
    </w:rPr>
  </w:style>
  <w:style w:type="character" w:styleId="Subtieleverwijzing">
    <w:name w:val="Subtle Reference"/>
    <w:basedOn w:val="Standaardalinea-lettertype"/>
    <w:uiPriority w:val="31"/>
    <w:qFormat/>
    <w:rsid w:val="00FC693F"/>
    <w:rPr>
      <w:smallCaps/>
      <w:color w:val="C0504D" w:themeColor="accent2"/>
      <w:u w:val="single"/>
    </w:rPr>
  </w:style>
  <w:style w:type="character" w:styleId="Intensieveverwijzing">
    <w:name w:val="Intense Reference"/>
    <w:basedOn w:val="Standaardalinea-lettertype"/>
    <w:uiPriority w:val="32"/>
    <w:qFormat/>
    <w:rsid w:val="00FC693F"/>
    <w:rPr>
      <w:b/>
      <w:bCs/>
      <w:smallCaps/>
      <w:color w:val="C0504D" w:themeColor="accent2"/>
      <w:spacing w:val="5"/>
      <w:u w:val="single"/>
    </w:rPr>
  </w:style>
  <w:style w:type="character" w:styleId="Titelvanboek">
    <w:name w:val="Book Title"/>
    <w:basedOn w:val="Standaardalinea-lettertype"/>
    <w:uiPriority w:val="33"/>
    <w:qFormat/>
    <w:rsid w:val="00FC693F"/>
    <w:rPr>
      <w:b/>
      <w:bCs/>
      <w:smallCaps/>
      <w:spacing w:val="5"/>
    </w:rPr>
  </w:style>
  <w:style w:type="paragraph" w:styleId="Kopvaninhoudsopgave">
    <w:name w:val="TOC Heading"/>
    <w:basedOn w:val="Kop1"/>
    <w:next w:val="Standaard"/>
    <w:uiPriority w:val="39"/>
    <w:semiHidden/>
    <w:unhideWhenUsed/>
    <w:qFormat/>
    <w:rsid w:val="00FC693F"/>
    <w:pPr>
      <w:outlineLvl w:val="9"/>
    </w:pPr>
  </w:style>
  <w:style w:type="table" w:styleId="Tabelraster">
    <w:name w:val="Table Grid"/>
    <w:basedOn w:val="Standaardtabel"/>
    <w:uiPriority w:val="39"/>
    <w:rsid w:val="00FC693F"/>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Lichtearcering">
    <w:name w:val="Light Shading"/>
    <w:basedOn w:val="Standaardtabel"/>
    <w:uiPriority w:val="60"/>
    <w:rsid w:val="00FC693F"/>
    <w:pPr>
      <w:spacing w:after="0" w:line="240" w:lineRule="auto"/>
    </w:pPr>
    <w:rPr>
      <w:color w:val="000000" w:themeColor="text1" w:themeShade="BF"/>
    </w:rPr>
    <w:tblPr>
      <w:tblStyleRowBandSize w:val="1"/>
      <w:tblStyleColBandSize w:val="1"/>
      <w:tblBorders>
        <w:top w:val="single" w:color="000000" w:themeColor="text1" w:sz="8" w:space="0"/>
        <w:bottom w:val="single" w:color="000000" w:themeColor="text1" w:sz="8" w:space="0"/>
      </w:tblBorders>
    </w:tblPr>
    <w:tblStylePr w:type="firstRow">
      <w:pPr>
        <w:spacing w:before="0" w:after="0" w:line="240" w:lineRule="auto"/>
      </w:pPr>
      <w:rPr>
        <w:b/>
        <w:bCs/>
      </w:rPr>
      <w:tblPr/>
      <w:tcPr>
        <w:tcBorders>
          <w:top w:val="single" w:color="000000" w:themeColor="text1" w:sz="8" w:space="0"/>
          <w:left w:val="nil"/>
          <w:bottom w:val="single" w:color="000000" w:themeColor="text1" w:sz="8" w:space="0"/>
          <w:right w:val="nil"/>
          <w:insideH w:val="nil"/>
          <w:insideV w:val="nil"/>
        </w:tcBorders>
      </w:tcPr>
    </w:tblStylePr>
    <w:tblStylePr w:type="lastRow">
      <w:pPr>
        <w:spacing w:before="0" w:after="0" w:line="240" w:lineRule="auto"/>
      </w:pPr>
      <w:rPr>
        <w:b/>
        <w:bCs/>
      </w:rPr>
      <w:tblPr/>
      <w:tcPr>
        <w:tcBorders>
          <w:top w:val="single" w:color="000000" w:themeColor="text1" w:sz="8" w:space="0"/>
          <w:left w:val="nil"/>
          <w:bottom w:val="single" w:color="000000" w:themeColor="text1"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chtearcering-accent1">
    <w:name w:val="Light Shading Accent 1"/>
    <w:basedOn w:val="Standaardtabel"/>
    <w:uiPriority w:val="60"/>
    <w:rsid w:val="00FC693F"/>
    <w:pPr>
      <w:spacing w:after="0" w:line="240" w:lineRule="auto"/>
    </w:pPr>
    <w:rPr>
      <w:color w:val="365F91" w:themeColor="accent1" w:themeShade="BF"/>
    </w:rPr>
    <w:tblPr>
      <w:tblStyleRowBandSize w:val="1"/>
      <w:tblStyleColBandSize w:val="1"/>
      <w:tblBorders>
        <w:top w:val="single" w:color="4F81BD" w:themeColor="accent1" w:sz="8" w:space="0"/>
        <w:bottom w:val="single" w:color="4F81BD" w:themeColor="accent1" w:sz="8" w:space="0"/>
      </w:tblBorders>
    </w:tblPr>
    <w:tblStylePr w:type="firstRow">
      <w:pPr>
        <w:spacing w:before="0" w:after="0" w:line="240" w:lineRule="auto"/>
      </w:pPr>
      <w:rPr>
        <w:b/>
        <w:bCs/>
      </w:rPr>
      <w:tblPr/>
      <w:tcPr>
        <w:tcBorders>
          <w:top w:val="single" w:color="4F81BD" w:themeColor="accent1" w:sz="8" w:space="0"/>
          <w:left w:val="nil"/>
          <w:bottom w:val="single" w:color="4F81BD" w:themeColor="accent1" w:sz="8" w:space="0"/>
          <w:right w:val="nil"/>
          <w:insideH w:val="nil"/>
          <w:insideV w:val="nil"/>
        </w:tcBorders>
      </w:tcPr>
    </w:tblStylePr>
    <w:tblStylePr w:type="lastRow">
      <w:pPr>
        <w:spacing w:before="0" w:after="0" w:line="240" w:lineRule="auto"/>
      </w:pPr>
      <w:rPr>
        <w:b/>
        <w:bCs/>
      </w:rPr>
      <w:tblPr/>
      <w:tcPr>
        <w:tcBorders>
          <w:top w:val="single" w:color="4F81BD" w:themeColor="accent1" w:sz="8" w:space="0"/>
          <w:left w:val="nil"/>
          <w:bottom w:val="single" w:color="4F81BD" w:themeColor="accent1"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chtearcering-accent2">
    <w:name w:val="Light Shading Accent 2"/>
    <w:basedOn w:val="Standaardtabel"/>
    <w:uiPriority w:val="60"/>
    <w:rsid w:val="00FC693F"/>
    <w:pPr>
      <w:spacing w:after="0" w:line="240" w:lineRule="auto"/>
    </w:pPr>
    <w:rPr>
      <w:color w:val="943634" w:themeColor="accent2" w:themeShade="BF"/>
    </w:rPr>
    <w:tblPr>
      <w:tblStyleRowBandSize w:val="1"/>
      <w:tblStyleColBandSize w:val="1"/>
      <w:tblBorders>
        <w:top w:val="single" w:color="C0504D" w:themeColor="accent2" w:sz="8" w:space="0"/>
        <w:bottom w:val="single" w:color="C0504D" w:themeColor="accent2" w:sz="8" w:space="0"/>
      </w:tblBorders>
    </w:tblPr>
    <w:tblStylePr w:type="firstRow">
      <w:pPr>
        <w:spacing w:before="0" w:after="0" w:line="240" w:lineRule="auto"/>
      </w:pPr>
      <w:rPr>
        <w:b/>
        <w:bCs/>
      </w:rPr>
      <w:tblPr/>
      <w:tcPr>
        <w:tcBorders>
          <w:top w:val="single" w:color="C0504D" w:themeColor="accent2" w:sz="8" w:space="0"/>
          <w:left w:val="nil"/>
          <w:bottom w:val="single" w:color="C0504D" w:themeColor="accent2" w:sz="8" w:space="0"/>
          <w:right w:val="nil"/>
          <w:insideH w:val="nil"/>
          <w:insideV w:val="nil"/>
        </w:tcBorders>
      </w:tcPr>
    </w:tblStylePr>
    <w:tblStylePr w:type="lastRow">
      <w:pPr>
        <w:spacing w:before="0" w:after="0" w:line="240" w:lineRule="auto"/>
      </w:pPr>
      <w:rPr>
        <w:b/>
        <w:bCs/>
      </w:rPr>
      <w:tblPr/>
      <w:tcPr>
        <w:tcBorders>
          <w:top w:val="single" w:color="C0504D" w:themeColor="accent2" w:sz="8" w:space="0"/>
          <w:left w:val="nil"/>
          <w:bottom w:val="single" w:color="C0504D" w:themeColor="accent2"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chtearcering-accent3">
    <w:name w:val="Light Shading Accent 3"/>
    <w:basedOn w:val="Standaardtabel"/>
    <w:uiPriority w:val="60"/>
    <w:rsid w:val="00FC693F"/>
    <w:pPr>
      <w:spacing w:after="0" w:line="240" w:lineRule="auto"/>
    </w:pPr>
    <w:rPr>
      <w:color w:val="76923C" w:themeColor="accent3" w:themeShade="BF"/>
    </w:rPr>
    <w:tblPr>
      <w:tblStyleRowBandSize w:val="1"/>
      <w:tblStyleColBandSize w:val="1"/>
      <w:tblBorders>
        <w:top w:val="single" w:color="9BBB59" w:themeColor="accent3" w:sz="8" w:space="0"/>
        <w:bottom w:val="single" w:color="9BBB59" w:themeColor="accent3" w:sz="8" w:space="0"/>
      </w:tblBorders>
    </w:tblPr>
    <w:tblStylePr w:type="firstRow">
      <w:pPr>
        <w:spacing w:before="0" w:after="0" w:line="240" w:lineRule="auto"/>
      </w:pPr>
      <w:rPr>
        <w:b/>
        <w:bCs/>
      </w:rPr>
      <w:tblPr/>
      <w:tcPr>
        <w:tcBorders>
          <w:top w:val="single" w:color="9BBB59" w:themeColor="accent3" w:sz="8" w:space="0"/>
          <w:left w:val="nil"/>
          <w:bottom w:val="single" w:color="9BBB59" w:themeColor="accent3" w:sz="8" w:space="0"/>
          <w:right w:val="nil"/>
          <w:insideH w:val="nil"/>
          <w:insideV w:val="nil"/>
        </w:tcBorders>
      </w:tcPr>
    </w:tblStylePr>
    <w:tblStylePr w:type="lastRow">
      <w:pPr>
        <w:spacing w:before="0" w:after="0" w:line="240" w:lineRule="auto"/>
      </w:pPr>
      <w:rPr>
        <w:b/>
        <w:bCs/>
      </w:rPr>
      <w:tblPr/>
      <w:tcPr>
        <w:tcBorders>
          <w:top w:val="single" w:color="9BBB59" w:themeColor="accent3" w:sz="8" w:space="0"/>
          <w:left w:val="nil"/>
          <w:bottom w:val="single" w:color="9BBB59" w:themeColor="accent3"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chtearcering-accent4">
    <w:name w:val="Light Shading Accent 4"/>
    <w:basedOn w:val="Standaardtabel"/>
    <w:uiPriority w:val="60"/>
    <w:rsid w:val="00FC693F"/>
    <w:pPr>
      <w:spacing w:after="0" w:line="240" w:lineRule="auto"/>
    </w:pPr>
    <w:rPr>
      <w:color w:val="5F497A" w:themeColor="accent4" w:themeShade="BF"/>
    </w:rPr>
    <w:tblPr>
      <w:tblStyleRowBandSize w:val="1"/>
      <w:tblStyleColBandSize w:val="1"/>
      <w:tblBorders>
        <w:top w:val="single" w:color="8064A2" w:themeColor="accent4" w:sz="8" w:space="0"/>
        <w:bottom w:val="single" w:color="8064A2" w:themeColor="accent4" w:sz="8" w:space="0"/>
      </w:tblBorders>
    </w:tblPr>
    <w:tblStylePr w:type="firstRow">
      <w:pPr>
        <w:spacing w:before="0" w:after="0" w:line="240" w:lineRule="auto"/>
      </w:pPr>
      <w:rPr>
        <w:b/>
        <w:bCs/>
      </w:rPr>
      <w:tblPr/>
      <w:tcPr>
        <w:tcBorders>
          <w:top w:val="single" w:color="8064A2" w:themeColor="accent4" w:sz="8" w:space="0"/>
          <w:left w:val="nil"/>
          <w:bottom w:val="single" w:color="8064A2" w:themeColor="accent4" w:sz="8" w:space="0"/>
          <w:right w:val="nil"/>
          <w:insideH w:val="nil"/>
          <w:insideV w:val="nil"/>
        </w:tcBorders>
      </w:tcPr>
    </w:tblStylePr>
    <w:tblStylePr w:type="lastRow">
      <w:pPr>
        <w:spacing w:before="0" w:after="0" w:line="240" w:lineRule="auto"/>
      </w:pPr>
      <w:rPr>
        <w:b/>
        <w:bCs/>
      </w:rPr>
      <w:tblPr/>
      <w:tcPr>
        <w:tcBorders>
          <w:top w:val="single" w:color="8064A2" w:themeColor="accent4" w:sz="8" w:space="0"/>
          <w:left w:val="nil"/>
          <w:bottom w:val="single" w:color="8064A2" w:themeColor="accent4"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chtearcering-accent5">
    <w:name w:val="Light Shading Accent 5"/>
    <w:basedOn w:val="Standaardtabel"/>
    <w:uiPriority w:val="60"/>
    <w:rsid w:val="00FC693F"/>
    <w:pPr>
      <w:spacing w:after="0" w:line="240" w:lineRule="auto"/>
    </w:pPr>
    <w:rPr>
      <w:color w:val="31849B" w:themeColor="accent5" w:themeShade="BF"/>
    </w:rPr>
    <w:tblPr>
      <w:tblStyleRowBandSize w:val="1"/>
      <w:tblStyleColBandSize w:val="1"/>
      <w:tblBorders>
        <w:top w:val="single" w:color="4BACC6" w:themeColor="accent5" w:sz="8" w:space="0"/>
        <w:bottom w:val="single" w:color="4BACC6" w:themeColor="accent5" w:sz="8" w:space="0"/>
      </w:tblBorders>
    </w:tblPr>
    <w:tblStylePr w:type="firstRow">
      <w:pPr>
        <w:spacing w:before="0" w:after="0" w:line="240" w:lineRule="auto"/>
      </w:pPr>
      <w:rPr>
        <w:b/>
        <w:bCs/>
      </w:rPr>
      <w:tblPr/>
      <w:tcPr>
        <w:tcBorders>
          <w:top w:val="single" w:color="4BACC6" w:themeColor="accent5" w:sz="8" w:space="0"/>
          <w:left w:val="nil"/>
          <w:bottom w:val="single" w:color="4BACC6" w:themeColor="accent5" w:sz="8" w:space="0"/>
          <w:right w:val="nil"/>
          <w:insideH w:val="nil"/>
          <w:insideV w:val="nil"/>
        </w:tcBorders>
      </w:tcPr>
    </w:tblStylePr>
    <w:tblStylePr w:type="lastRow">
      <w:pPr>
        <w:spacing w:before="0" w:after="0" w:line="240" w:lineRule="auto"/>
      </w:pPr>
      <w:rPr>
        <w:b/>
        <w:bCs/>
      </w:rPr>
      <w:tblPr/>
      <w:tcPr>
        <w:tcBorders>
          <w:top w:val="single" w:color="4BACC6" w:themeColor="accent5" w:sz="8" w:space="0"/>
          <w:left w:val="nil"/>
          <w:bottom w:val="single" w:color="4BACC6" w:themeColor="accent5"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chtearcering-accent6">
    <w:name w:val="Light Shading Accent 6"/>
    <w:basedOn w:val="Standaardtabel"/>
    <w:uiPriority w:val="60"/>
    <w:rsid w:val="00FC693F"/>
    <w:pPr>
      <w:spacing w:after="0" w:line="240" w:lineRule="auto"/>
    </w:pPr>
    <w:rPr>
      <w:color w:val="E36C0A" w:themeColor="accent6" w:themeShade="BF"/>
    </w:rPr>
    <w:tblPr>
      <w:tblStyleRowBandSize w:val="1"/>
      <w:tblStyleColBandSize w:val="1"/>
      <w:tblBorders>
        <w:top w:val="single" w:color="F79646" w:themeColor="accent6" w:sz="8" w:space="0"/>
        <w:bottom w:val="single" w:color="F79646" w:themeColor="accent6" w:sz="8" w:space="0"/>
      </w:tblBorders>
    </w:tblPr>
    <w:tblStylePr w:type="firstRow">
      <w:pPr>
        <w:spacing w:before="0" w:after="0" w:line="240" w:lineRule="auto"/>
      </w:pPr>
      <w:rPr>
        <w:b/>
        <w:bCs/>
      </w:rPr>
      <w:tblPr/>
      <w:tcPr>
        <w:tcBorders>
          <w:top w:val="single" w:color="F79646" w:themeColor="accent6" w:sz="8" w:space="0"/>
          <w:left w:val="nil"/>
          <w:bottom w:val="single" w:color="F79646" w:themeColor="accent6" w:sz="8" w:space="0"/>
          <w:right w:val="nil"/>
          <w:insideH w:val="nil"/>
          <w:insideV w:val="nil"/>
        </w:tcBorders>
      </w:tcPr>
    </w:tblStylePr>
    <w:tblStylePr w:type="lastRow">
      <w:pPr>
        <w:spacing w:before="0" w:after="0" w:line="240" w:lineRule="auto"/>
      </w:pPr>
      <w:rPr>
        <w:b/>
        <w:bCs/>
      </w:rPr>
      <w:tblPr/>
      <w:tcPr>
        <w:tcBorders>
          <w:top w:val="single" w:color="F79646" w:themeColor="accent6" w:sz="8" w:space="0"/>
          <w:left w:val="nil"/>
          <w:bottom w:val="single" w:color="F79646" w:themeColor="accent6"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chtelijst">
    <w:name w:val="Light List"/>
    <w:basedOn w:val="Standaardtabel"/>
    <w:uiPriority w:val="61"/>
    <w:rsid w:val="00FC693F"/>
    <w:pPr>
      <w:spacing w:after="0" w:line="240" w:lineRule="auto"/>
    </w:pPr>
    <w:tblPr>
      <w:tblStyleRowBandSize w:val="1"/>
      <w:tblStyleColBandSize w:val="1"/>
      <w:tblBorders>
        <w:top w:val="single" w:color="000000" w:themeColor="text1" w:sz="8" w:space="0"/>
        <w:left w:val="single" w:color="000000" w:themeColor="text1" w:sz="8" w:space="0"/>
        <w:bottom w:val="single" w:color="000000" w:themeColor="text1" w:sz="8" w:space="0"/>
        <w:right w:val="single" w:color="000000" w:themeColor="text1" w:sz="8" w:space="0"/>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color="000000" w:themeColor="text1" w:sz="6" w:space="0"/>
          <w:left w:val="single" w:color="000000" w:themeColor="text1" w:sz="8" w:space="0"/>
          <w:bottom w:val="single" w:color="000000" w:themeColor="text1" w:sz="8" w:space="0"/>
          <w:right w:val="single" w:color="000000" w:themeColor="text1" w:sz="8" w:space="0"/>
        </w:tcBorders>
      </w:tcPr>
    </w:tblStylePr>
    <w:tblStylePr w:type="firstCol">
      <w:rPr>
        <w:b/>
        <w:bCs/>
      </w:rPr>
    </w:tblStylePr>
    <w:tblStylePr w:type="lastCol">
      <w:rPr>
        <w:b/>
        <w:bCs/>
      </w:rPr>
    </w:tblStylePr>
    <w:tblStylePr w:type="band1Vert">
      <w:tblPr/>
      <w:tcPr>
        <w:tcBorders>
          <w:top w:val="single" w:color="000000" w:themeColor="text1" w:sz="8" w:space="0"/>
          <w:left w:val="single" w:color="000000" w:themeColor="text1" w:sz="8" w:space="0"/>
          <w:bottom w:val="single" w:color="000000" w:themeColor="text1" w:sz="8" w:space="0"/>
          <w:right w:val="single" w:color="000000" w:themeColor="text1" w:sz="8" w:space="0"/>
        </w:tcBorders>
      </w:tcPr>
    </w:tblStylePr>
    <w:tblStylePr w:type="band1Horz">
      <w:tblPr/>
      <w:tcPr>
        <w:tcBorders>
          <w:top w:val="single" w:color="000000" w:themeColor="text1" w:sz="8" w:space="0"/>
          <w:left w:val="single" w:color="000000" w:themeColor="text1" w:sz="8" w:space="0"/>
          <w:bottom w:val="single" w:color="000000" w:themeColor="text1" w:sz="8" w:space="0"/>
          <w:right w:val="single" w:color="000000" w:themeColor="text1" w:sz="8" w:space="0"/>
        </w:tcBorders>
      </w:tcPr>
    </w:tblStylePr>
  </w:style>
  <w:style w:type="table" w:styleId="Lichtelijst-accent1">
    <w:name w:val="Light List Accent 1"/>
    <w:basedOn w:val="Standaardtabel"/>
    <w:uiPriority w:val="61"/>
    <w:rsid w:val="00FC693F"/>
    <w:pPr>
      <w:spacing w:after="0" w:line="240" w:lineRule="auto"/>
    </w:pPr>
    <w:tblPr>
      <w:tblStyleRowBandSize w:val="1"/>
      <w:tblStyleColBandSize w:val="1"/>
      <w:tblBorders>
        <w:top w:val="single" w:color="4F81BD" w:themeColor="accent1" w:sz="8" w:space="0"/>
        <w:left w:val="single" w:color="4F81BD" w:themeColor="accent1" w:sz="8" w:space="0"/>
        <w:bottom w:val="single" w:color="4F81BD" w:themeColor="accent1" w:sz="8" w:space="0"/>
        <w:right w:val="single" w:color="4F81BD" w:themeColor="accent1" w:sz="8" w:space="0"/>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color="4F81BD" w:themeColor="accent1" w:sz="6" w:space="0"/>
          <w:left w:val="single" w:color="4F81BD" w:themeColor="accent1" w:sz="8" w:space="0"/>
          <w:bottom w:val="single" w:color="4F81BD" w:themeColor="accent1" w:sz="8" w:space="0"/>
          <w:right w:val="single" w:color="4F81BD" w:themeColor="accent1" w:sz="8" w:space="0"/>
        </w:tcBorders>
      </w:tcPr>
    </w:tblStylePr>
    <w:tblStylePr w:type="firstCol">
      <w:rPr>
        <w:b/>
        <w:bCs/>
      </w:rPr>
    </w:tblStylePr>
    <w:tblStylePr w:type="lastCol">
      <w:rPr>
        <w:b/>
        <w:bCs/>
      </w:rPr>
    </w:tblStylePr>
    <w:tblStylePr w:type="band1Vert">
      <w:tblPr/>
      <w:tcPr>
        <w:tcBorders>
          <w:top w:val="single" w:color="4F81BD" w:themeColor="accent1" w:sz="8" w:space="0"/>
          <w:left w:val="single" w:color="4F81BD" w:themeColor="accent1" w:sz="8" w:space="0"/>
          <w:bottom w:val="single" w:color="4F81BD" w:themeColor="accent1" w:sz="8" w:space="0"/>
          <w:right w:val="single" w:color="4F81BD" w:themeColor="accent1" w:sz="8" w:space="0"/>
        </w:tcBorders>
      </w:tcPr>
    </w:tblStylePr>
    <w:tblStylePr w:type="band1Horz">
      <w:tblPr/>
      <w:tcPr>
        <w:tcBorders>
          <w:top w:val="single" w:color="4F81BD" w:themeColor="accent1" w:sz="8" w:space="0"/>
          <w:left w:val="single" w:color="4F81BD" w:themeColor="accent1" w:sz="8" w:space="0"/>
          <w:bottom w:val="single" w:color="4F81BD" w:themeColor="accent1" w:sz="8" w:space="0"/>
          <w:right w:val="single" w:color="4F81BD" w:themeColor="accent1" w:sz="8" w:space="0"/>
        </w:tcBorders>
      </w:tcPr>
    </w:tblStylePr>
  </w:style>
  <w:style w:type="table" w:styleId="Lichtelijst-accent2">
    <w:name w:val="Light List Accent 2"/>
    <w:basedOn w:val="Standaardtabel"/>
    <w:uiPriority w:val="61"/>
    <w:rsid w:val="00CB0664"/>
    <w:pPr>
      <w:spacing w:after="0" w:line="240" w:lineRule="auto"/>
    </w:pPr>
    <w:tblPr>
      <w:tblStyleRowBandSize w:val="1"/>
      <w:tblStyleColBandSize w:val="1"/>
      <w:tblBorders>
        <w:top w:val="single" w:color="C0504D" w:themeColor="accent2" w:sz="8" w:space="0"/>
        <w:left w:val="single" w:color="C0504D" w:themeColor="accent2" w:sz="8" w:space="0"/>
        <w:bottom w:val="single" w:color="C0504D" w:themeColor="accent2" w:sz="8" w:space="0"/>
        <w:right w:val="single" w:color="C0504D" w:themeColor="accent2" w:sz="8" w:space="0"/>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color="C0504D" w:themeColor="accent2" w:sz="6" w:space="0"/>
          <w:left w:val="single" w:color="C0504D" w:themeColor="accent2" w:sz="8" w:space="0"/>
          <w:bottom w:val="single" w:color="C0504D" w:themeColor="accent2" w:sz="8" w:space="0"/>
          <w:right w:val="single" w:color="C0504D" w:themeColor="accent2" w:sz="8" w:space="0"/>
        </w:tcBorders>
      </w:tcPr>
    </w:tblStylePr>
    <w:tblStylePr w:type="firstCol">
      <w:rPr>
        <w:b/>
        <w:bCs/>
      </w:rPr>
    </w:tblStylePr>
    <w:tblStylePr w:type="lastCol">
      <w:rPr>
        <w:b/>
        <w:bCs/>
      </w:rPr>
    </w:tblStylePr>
    <w:tblStylePr w:type="band1Vert">
      <w:tblPr/>
      <w:tcPr>
        <w:tcBorders>
          <w:top w:val="single" w:color="C0504D" w:themeColor="accent2" w:sz="8" w:space="0"/>
          <w:left w:val="single" w:color="C0504D" w:themeColor="accent2" w:sz="8" w:space="0"/>
          <w:bottom w:val="single" w:color="C0504D" w:themeColor="accent2" w:sz="8" w:space="0"/>
          <w:right w:val="single" w:color="C0504D" w:themeColor="accent2" w:sz="8" w:space="0"/>
        </w:tcBorders>
      </w:tcPr>
    </w:tblStylePr>
    <w:tblStylePr w:type="band1Horz">
      <w:tblPr/>
      <w:tcPr>
        <w:tcBorders>
          <w:top w:val="single" w:color="C0504D" w:themeColor="accent2" w:sz="8" w:space="0"/>
          <w:left w:val="single" w:color="C0504D" w:themeColor="accent2" w:sz="8" w:space="0"/>
          <w:bottom w:val="single" w:color="C0504D" w:themeColor="accent2" w:sz="8" w:space="0"/>
          <w:right w:val="single" w:color="C0504D" w:themeColor="accent2" w:sz="8" w:space="0"/>
        </w:tcBorders>
      </w:tcPr>
    </w:tblStylePr>
  </w:style>
  <w:style w:type="table" w:styleId="Lichtelijst-accent3">
    <w:name w:val="Light List Accent 3"/>
    <w:basedOn w:val="Standaardtabel"/>
    <w:uiPriority w:val="61"/>
    <w:rsid w:val="00CB0664"/>
    <w:pPr>
      <w:spacing w:after="0" w:line="240" w:lineRule="auto"/>
    </w:pPr>
    <w:tblPr>
      <w:tblStyleRowBandSize w:val="1"/>
      <w:tblStyleColBandSize w:val="1"/>
      <w:tblBorders>
        <w:top w:val="single" w:color="9BBB59" w:themeColor="accent3" w:sz="8" w:space="0"/>
        <w:left w:val="single" w:color="9BBB59" w:themeColor="accent3" w:sz="8" w:space="0"/>
        <w:bottom w:val="single" w:color="9BBB59" w:themeColor="accent3" w:sz="8" w:space="0"/>
        <w:right w:val="single" w:color="9BBB59" w:themeColor="accent3" w:sz="8" w:space="0"/>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color="9BBB59" w:themeColor="accent3" w:sz="6" w:space="0"/>
          <w:left w:val="single" w:color="9BBB59" w:themeColor="accent3" w:sz="8" w:space="0"/>
          <w:bottom w:val="single" w:color="9BBB59" w:themeColor="accent3" w:sz="8" w:space="0"/>
          <w:right w:val="single" w:color="9BBB59" w:themeColor="accent3" w:sz="8" w:space="0"/>
        </w:tcBorders>
      </w:tcPr>
    </w:tblStylePr>
    <w:tblStylePr w:type="firstCol">
      <w:rPr>
        <w:b/>
        <w:bCs/>
      </w:rPr>
    </w:tblStylePr>
    <w:tblStylePr w:type="lastCol">
      <w:rPr>
        <w:b/>
        <w:bCs/>
      </w:rPr>
    </w:tblStylePr>
    <w:tblStylePr w:type="band1Vert">
      <w:tblPr/>
      <w:tcPr>
        <w:tcBorders>
          <w:top w:val="single" w:color="9BBB59" w:themeColor="accent3" w:sz="8" w:space="0"/>
          <w:left w:val="single" w:color="9BBB59" w:themeColor="accent3" w:sz="8" w:space="0"/>
          <w:bottom w:val="single" w:color="9BBB59" w:themeColor="accent3" w:sz="8" w:space="0"/>
          <w:right w:val="single" w:color="9BBB59" w:themeColor="accent3" w:sz="8" w:space="0"/>
        </w:tcBorders>
      </w:tcPr>
    </w:tblStylePr>
    <w:tblStylePr w:type="band1Horz">
      <w:tblPr/>
      <w:tcPr>
        <w:tcBorders>
          <w:top w:val="single" w:color="9BBB59" w:themeColor="accent3" w:sz="8" w:space="0"/>
          <w:left w:val="single" w:color="9BBB59" w:themeColor="accent3" w:sz="8" w:space="0"/>
          <w:bottom w:val="single" w:color="9BBB59" w:themeColor="accent3" w:sz="8" w:space="0"/>
          <w:right w:val="single" w:color="9BBB59" w:themeColor="accent3" w:sz="8" w:space="0"/>
        </w:tcBorders>
      </w:tcPr>
    </w:tblStylePr>
  </w:style>
  <w:style w:type="table" w:styleId="Lichtelijst-accent4">
    <w:name w:val="Light List Accent 4"/>
    <w:basedOn w:val="Standaardtabel"/>
    <w:uiPriority w:val="61"/>
    <w:rsid w:val="00CB0664"/>
    <w:pPr>
      <w:spacing w:after="0" w:line="240" w:lineRule="auto"/>
    </w:pPr>
    <w:tblPr>
      <w:tblStyleRowBandSize w:val="1"/>
      <w:tblStyleColBandSize w:val="1"/>
      <w:tblBorders>
        <w:top w:val="single" w:color="8064A2" w:themeColor="accent4" w:sz="8" w:space="0"/>
        <w:left w:val="single" w:color="8064A2" w:themeColor="accent4" w:sz="8" w:space="0"/>
        <w:bottom w:val="single" w:color="8064A2" w:themeColor="accent4" w:sz="8" w:space="0"/>
        <w:right w:val="single" w:color="8064A2" w:themeColor="accent4" w:sz="8" w:space="0"/>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color="8064A2" w:themeColor="accent4" w:sz="6" w:space="0"/>
          <w:left w:val="single" w:color="8064A2" w:themeColor="accent4" w:sz="8" w:space="0"/>
          <w:bottom w:val="single" w:color="8064A2" w:themeColor="accent4" w:sz="8" w:space="0"/>
          <w:right w:val="single" w:color="8064A2" w:themeColor="accent4" w:sz="8" w:space="0"/>
        </w:tcBorders>
      </w:tcPr>
    </w:tblStylePr>
    <w:tblStylePr w:type="firstCol">
      <w:rPr>
        <w:b/>
        <w:bCs/>
      </w:rPr>
    </w:tblStylePr>
    <w:tblStylePr w:type="lastCol">
      <w:rPr>
        <w:b/>
        <w:bCs/>
      </w:rPr>
    </w:tblStylePr>
    <w:tblStylePr w:type="band1Vert">
      <w:tblPr/>
      <w:tcPr>
        <w:tcBorders>
          <w:top w:val="single" w:color="8064A2" w:themeColor="accent4" w:sz="8" w:space="0"/>
          <w:left w:val="single" w:color="8064A2" w:themeColor="accent4" w:sz="8" w:space="0"/>
          <w:bottom w:val="single" w:color="8064A2" w:themeColor="accent4" w:sz="8" w:space="0"/>
          <w:right w:val="single" w:color="8064A2" w:themeColor="accent4" w:sz="8" w:space="0"/>
        </w:tcBorders>
      </w:tcPr>
    </w:tblStylePr>
    <w:tblStylePr w:type="band1Horz">
      <w:tblPr/>
      <w:tcPr>
        <w:tcBorders>
          <w:top w:val="single" w:color="8064A2" w:themeColor="accent4" w:sz="8" w:space="0"/>
          <w:left w:val="single" w:color="8064A2" w:themeColor="accent4" w:sz="8" w:space="0"/>
          <w:bottom w:val="single" w:color="8064A2" w:themeColor="accent4" w:sz="8" w:space="0"/>
          <w:right w:val="single" w:color="8064A2" w:themeColor="accent4" w:sz="8" w:space="0"/>
        </w:tcBorders>
      </w:tcPr>
    </w:tblStylePr>
  </w:style>
  <w:style w:type="table" w:styleId="Lichtelijst-accent5">
    <w:name w:val="Light List Accent 5"/>
    <w:basedOn w:val="Standaardtabel"/>
    <w:uiPriority w:val="61"/>
    <w:rsid w:val="00CB0664"/>
    <w:pPr>
      <w:spacing w:after="0" w:line="240" w:lineRule="auto"/>
    </w:pPr>
    <w:tblPr>
      <w:tblStyleRowBandSize w:val="1"/>
      <w:tblStyleColBandSize w:val="1"/>
      <w:tblBorders>
        <w:top w:val="single" w:color="4BACC6" w:themeColor="accent5" w:sz="8" w:space="0"/>
        <w:left w:val="single" w:color="4BACC6" w:themeColor="accent5" w:sz="8" w:space="0"/>
        <w:bottom w:val="single" w:color="4BACC6" w:themeColor="accent5" w:sz="8" w:space="0"/>
        <w:right w:val="single" w:color="4BACC6" w:themeColor="accent5" w:sz="8" w:space="0"/>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color="4BACC6" w:themeColor="accent5" w:sz="6" w:space="0"/>
          <w:left w:val="single" w:color="4BACC6" w:themeColor="accent5" w:sz="8" w:space="0"/>
          <w:bottom w:val="single" w:color="4BACC6" w:themeColor="accent5" w:sz="8" w:space="0"/>
          <w:right w:val="single" w:color="4BACC6" w:themeColor="accent5" w:sz="8" w:space="0"/>
        </w:tcBorders>
      </w:tcPr>
    </w:tblStylePr>
    <w:tblStylePr w:type="firstCol">
      <w:rPr>
        <w:b/>
        <w:bCs/>
      </w:rPr>
    </w:tblStylePr>
    <w:tblStylePr w:type="lastCol">
      <w:rPr>
        <w:b/>
        <w:bCs/>
      </w:rPr>
    </w:tblStylePr>
    <w:tblStylePr w:type="band1Vert">
      <w:tblPr/>
      <w:tcPr>
        <w:tcBorders>
          <w:top w:val="single" w:color="4BACC6" w:themeColor="accent5" w:sz="8" w:space="0"/>
          <w:left w:val="single" w:color="4BACC6" w:themeColor="accent5" w:sz="8" w:space="0"/>
          <w:bottom w:val="single" w:color="4BACC6" w:themeColor="accent5" w:sz="8" w:space="0"/>
          <w:right w:val="single" w:color="4BACC6" w:themeColor="accent5" w:sz="8" w:space="0"/>
        </w:tcBorders>
      </w:tcPr>
    </w:tblStylePr>
    <w:tblStylePr w:type="band1Horz">
      <w:tblPr/>
      <w:tcPr>
        <w:tcBorders>
          <w:top w:val="single" w:color="4BACC6" w:themeColor="accent5" w:sz="8" w:space="0"/>
          <w:left w:val="single" w:color="4BACC6" w:themeColor="accent5" w:sz="8" w:space="0"/>
          <w:bottom w:val="single" w:color="4BACC6" w:themeColor="accent5" w:sz="8" w:space="0"/>
          <w:right w:val="single" w:color="4BACC6" w:themeColor="accent5" w:sz="8" w:space="0"/>
        </w:tcBorders>
      </w:tcPr>
    </w:tblStylePr>
  </w:style>
  <w:style w:type="table" w:styleId="Lichtelijst-accent6">
    <w:name w:val="Light List Accent 6"/>
    <w:basedOn w:val="Standaardtabel"/>
    <w:uiPriority w:val="61"/>
    <w:rsid w:val="00CB0664"/>
    <w:pPr>
      <w:spacing w:after="0" w:line="240" w:lineRule="auto"/>
    </w:pPr>
    <w:tblPr>
      <w:tblStyleRowBandSize w:val="1"/>
      <w:tblStyleColBandSize w:val="1"/>
      <w:tblBorders>
        <w:top w:val="single" w:color="F79646" w:themeColor="accent6" w:sz="8" w:space="0"/>
        <w:left w:val="single" w:color="F79646" w:themeColor="accent6" w:sz="8" w:space="0"/>
        <w:bottom w:val="single" w:color="F79646" w:themeColor="accent6" w:sz="8" w:space="0"/>
        <w:right w:val="single" w:color="F79646" w:themeColor="accent6" w:sz="8" w:space="0"/>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color="F79646" w:themeColor="accent6" w:sz="6" w:space="0"/>
          <w:left w:val="single" w:color="F79646" w:themeColor="accent6" w:sz="8" w:space="0"/>
          <w:bottom w:val="single" w:color="F79646" w:themeColor="accent6" w:sz="8" w:space="0"/>
          <w:right w:val="single" w:color="F79646" w:themeColor="accent6" w:sz="8" w:space="0"/>
        </w:tcBorders>
      </w:tcPr>
    </w:tblStylePr>
    <w:tblStylePr w:type="firstCol">
      <w:rPr>
        <w:b/>
        <w:bCs/>
      </w:rPr>
    </w:tblStylePr>
    <w:tblStylePr w:type="lastCol">
      <w:rPr>
        <w:b/>
        <w:bCs/>
      </w:rPr>
    </w:tblStylePr>
    <w:tblStylePr w:type="band1Vert">
      <w:tblPr/>
      <w:tcPr>
        <w:tcBorders>
          <w:top w:val="single" w:color="F79646" w:themeColor="accent6" w:sz="8" w:space="0"/>
          <w:left w:val="single" w:color="F79646" w:themeColor="accent6" w:sz="8" w:space="0"/>
          <w:bottom w:val="single" w:color="F79646" w:themeColor="accent6" w:sz="8" w:space="0"/>
          <w:right w:val="single" w:color="F79646" w:themeColor="accent6" w:sz="8" w:space="0"/>
        </w:tcBorders>
      </w:tcPr>
    </w:tblStylePr>
    <w:tblStylePr w:type="band1Horz">
      <w:tblPr/>
      <w:tcPr>
        <w:tcBorders>
          <w:top w:val="single" w:color="F79646" w:themeColor="accent6" w:sz="8" w:space="0"/>
          <w:left w:val="single" w:color="F79646" w:themeColor="accent6" w:sz="8" w:space="0"/>
          <w:bottom w:val="single" w:color="F79646" w:themeColor="accent6" w:sz="8" w:space="0"/>
          <w:right w:val="single" w:color="F79646" w:themeColor="accent6" w:sz="8" w:space="0"/>
        </w:tcBorders>
      </w:tcPr>
    </w:tblStylePr>
  </w:style>
  <w:style w:type="table" w:styleId="Lichtraster">
    <w:name w:val="Light Grid"/>
    <w:basedOn w:val="Standaardtabel"/>
    <w:uiPriority w:val="62"/>
    <w:rsid w:val="00CB0664"/>
    <w:pPr>
      <w:spacing w:after="0" w:line="240" w:lineRule="auto"/>
    </w:pPr>
    <w:tblPr>
      <w:tblStyleRowBandSize w:val="1"/>
      <w:tblStyleColBandSize w:val="1"/>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Pr>
    <w:tblStylePr w:type="firstRow">
      <w:pPr>
        <w:spacing w:before="0" w:after="0" w:line="240" w:lineRule="auto"/>
      </w:pPr>
      <w:rPr>
        <w:rFonts w:asciiTheme="majorHAnsi" w:hAnsiTheme="majorHAnsi" w:eastAsiaTheme="majorEastAsia" w:cstheme="majorBidi"/>
        <w:b/>
        <w:bCs/>
      </w:rPr>
      <w:tblPr/>
      <w:tcPr>
        <w:tcBorders>
          <w:top w:val="single" w:color="000000" w:themeColor="text1" w:sz="8" w:space="0"/>
          <w:left w:val="single" w:color="000000" w:themeColor="text1" w:sz="8" w:space="0"/>
          <w:bottom w:val="single" w:color="000000" w:themeColor="text1" w:sz="18" w:space="0"/>
          <w:right w:val="single" w:color="000000" w:themeColor="text1" w:sz="8" w:space="0"/>
          <w:insideH w:val="nil"/>
          <w:insideV w:val="single" w:color="000000" w:themeColor="text1"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000000" w:themeColor="text1" w:sz="6" w:space="0"/>
          <w:left w:val="single" w:color="000000" w:themeColor="text1" w:sz="8" w:space="0"/>
          <w:bottom w:val="single" w:color="000000" w:themeColor="text1" w:sz="8" w:space="0"/>
          <w:right w:val="single" w:color="000000" w:themeColor="text1" w:sz="8" w:space="0"/>
          <w:insideH w:val="nil"/>
          <w:insideV w:val="single" w:color="000000" w:themeColor="text1"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000000" w:themeColor="text1" w:sz="8" w:space="0"/>
          <w:left w:val="single" w:color="000000" w:themeColor="text1" w:sz="8" w:space="0"/>
          <w:bottom w:val="single" w:color="000000" w:themeColor="text1" w:sz="8" w:space="0"/>
          <w:right w:val="single" w:color="000000" w:themeColor="text1" w:sz="8" w:space="0"/>
        </w:tcBorders>
      </w:tcPr>
    </w:tblStylePr>
    <w:tblStylePr w:type="band1Vert">
      <w:tblPr/>
      <w:tcPr>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0C0C0" w:themeFill="text1" w:themeFillTint="3F"/>
      </w:tcPr>
    </w:tblStylePr>
    <w:tblStylePr w:type="band1Horz">
      <w:tblPr/>
      <w:tcPr>
        <w:tcBorders>
          <w:top w:val="single" w:color="000000" w:themeColor="text1" w:sz="8" w:space="0"/>
          <w:left w:val="single" w:color="000000" w:themeColor="text1" w:sz="8" w:space="0"/>
          <w:bottom w:val="single" w:color="000000" w:themeColor="text1" w:sz="8" w:space="0"/>
          <w:right w:val="single" w:color="000000" w:themeColor="text1" w:sz="8" w:space="0"/>
          <w:insideV w:val="single" w:color="000000" w:themeColor="text1" w:sz="8" w:space="0"/>
        </w:tcBorders>
        <w:shd w:val="clear" w:color="auto" w:fill="C0C0C0" w:themeFill="text1" w:themeFillTint="3F"/>
      </w:tcPr>
    </w:tblStylePr>
    <w:tblStylePr w:type="band2Horz">
      <w:tblPr/>
      <w:tcPr>
        <w:tcBorders>
          <w:top w:val="single" w:color="000000" w:themeColor="text1" w:sz="8" w:space="0"/>
          <w:left w:val="single" w:color="000000" w:themeColor="text1" w:sz="8" w:space="0"/>
          <w:bottom w:val="single" w:color="000000" w:themeColor="text1" w:sz="8" w:space="0"/>
          <w:right w:val="single" w:color="000000" w:themeColor="text1" w:sz="8" w:space="0"/>
          <w:insideV w:val="single" w:color="000000" w:themeColor="text1" w:sz="8" w:space="0"/>
        </w:tcBorders>
      </w:tcPr>
    </w:tblStylePr>
  </w:style>
  <w:style w:type="table" w:styleId="Lichtraster-accent1">
    <w:name w:val="Light Grid Accent 1"/>
    <w:basedOn w:val="Standaardtabel"/>
    <w:uiPriority w:val="62"/>
    <w:rsid w:val="00CB0664"/>
    <w:pPr>
      <w:spacing w:after="0" w:line="240" w:lineRule="auto"/>
    </w:pPr>
    <w:tblPr>
      <w:tblStyleRowBandSize w:val="1"/>
      <w:tblStyleColBandSize w:val="1"/>
      <w:tblBorders>
        <w:top w:val="single" w:color="4F81BD" w:themeColor="accent1" w:sz="8" w:space="0"/>
        <w:left w:val="single" w:color="4F81BD" w:themeColor="accent1" w:sz="8" w:space="0"/>
        <w:bottom w:val="single" w:color="4F81BD" w:themeColor="accent1" w:sz="8" w:space="0"/>
        <w:right w:val="single" w:color="4F81BD" w:themeColor="accent1" w:sz="8" w:space="0"/>
        <w:insideH w:val="single" w:color="4F81BD" w:themeColor="accent1" w:sz="8" w:space="0"/>
        <w:insideV w:val="single" w:color="4F81BD" w:themeColor="accent1" w:sz="8" w:space="0"/>
      </w:tblBorders>
    </w:tblPr>
    <w:tblStylePr w:type="firstRow">
      <w:pPr>
        <w:spacing w:before="0" w:after="0" w:line="240" w:lineRule="auto"/>
      </w:pPr>
      <w:rPr>
        <w:rFonts w:asciiTheme="majorHAnsi" w:hAnsiTheme="majorHAnsi" w:eastAsiaTheme="majorEastAsia" w:cstheme="majorBidi"/>
        <w:b/>
        <w:bCs/>
      </w:rPr>
      <w:tblPr/>
      <w:tcPr>
        <w:tcBorders>
          <w:top w:val="single" w:color="4F81BD" w:themeColor="accent1" w:sz="8" w:space="0"/>
          <w:left w:val="single" w:color="4F81BD" w:themeColor="accent1" w:sz="8" w:space="0"/>
          <w:bottom w:val="single" w:color="4F81BD" w:themeColor="accent1" w:sz="18" w:space="0"/>
          <w:right w:val="single" w:color="4F81BD" w:themeColor="accent1" w:sz="8" w:space="0"/>
          <w:insideH w:val="nil"/>
          <w:insideV w:val="single" w:color="4F81BD" w:themeColor="accent1"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4F81BD" w:themeColor="accent1" w:sz="6" w:space="0"/>
          <w:left w:val="single" w:color="4F81BD" w:themeColor="accent1" w:sz="8" w:space="0"/>
          <w:bottom w:val="single" w:color="4F81BD" w:themeColor="accent1" w:sz="8" w:space="0"/>
          <w:right w:val="single" w:color="4F81BD" w:themeColor="accent1" w:sz="8" w:space="0"/>
          <w:insideH w:val="nil"/>
          <w:insideV w:val="single" w:color="4F81BD" w:themeColor="accent1"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4F81BD" w:themeColor="accent1" w:sz="8" w:space="0"/>
          <w:left w:val="single" w:color="4F81BD" w:themeColor="accent1" w:sz="8" w:space="0"/>
          <w:bottom w:val="single" w:color="4F81BD" w:themeColor="accent1" w:sz="8" w:space="0"/>
          <w:right w:val="single" w:color="4F81BD" w:themeColor="accent1" w:sz="8" w:space="0"/>
        </w:tcBorders>
      </w:tcPr>
    </w:tblStylePr>
    <w:tblStylePr w:type="band1Vert">
      <w:tblPr/>
      <w:tcPr>
        <w:tcBorders>
          <w:top w:val="single" w:color="4F81BD" w:themeColor="accent1" w:sz="8" w:space="0"/>
          <w:left w:val="single" w:color="4F81BD" w:themeColor="accent1" w:sz="8" w:space="0"/>
          <w:bottom w:val="single" w:color="4F81BD" w:themeColor="accent1" w:sz="8" w:space="0"/>
          <w:right w:val="single" w:color="4F81BD" w:themeColor="accent1" w:sz="8" w:space="0"/>
        </w:tcBorders>
        <w:shd w:val="clear" w:color="auto" w:fill="D3DFEE" w:themeFill="accent1" w:themeFillTint="3F"/>
      </w:tcPr>
    </w:tblStylePr>
    <w:tblStylePr w:type="band1Horz">
      <w:tblPr/>
      <w:tcPr>
        <w:tcBorders>
          <w:top w:val="single" w:color="4F81BD" w:themeColor="accent1" w:sz="8" w:space="0"/>
          <w:left w:val="single" w:color="4F81BD" w:themeColor="accent1" w:sz="8" w:space="0"/>
          <w:bottom w:val="single" w:color="4F81BD" w:themeColor="accent1" w:sz="8" w:space="0"/>
          <w:right w:val="single" w:color="4F81BD" w:themeColor="accent1" w:sz="8" w:space="0"/>
          <w:insideV w:val="single" w:color="4F81BD" w:themeColor="accent1" w:sz="8" w:space="0"/>
        </w:tcBorders>
        <w:shd w:val="clear" w:color="auto" w:fill="D3DFEE" w:themeFill="accent1" w:themeFillTint="3F"/>
      </w:tcPr>
    </w:tblStylePr>
    <w:tblStylePr w:type="band2Horz">
      <w:tblPr/>
      <w:tcPr>
        <w:tcBorders>
          <w:top w:val="single" w:color="4F81BD" w:themeColor="accent1" w:sz="8" w:space="0"/>
          <w:left w:val="single" w:color="4F81BD" w:themeColor="accent1" w:sz="8" w:space="0"/>
          <w:bottom w:val="single" w:color="4F81BD" w:themeColor="accent1" w:sz="8" w:space="0"/>
          <w:right w:val="single" w:color="4F81BD" w:themeColor="accent1" w:sz="8" w:space="0"/>
          <w:insideV w:val="single" w:color="4F81BD" w:themeColor="accent1" w:sz="8" w:space="0"/>
        </w:tcBorders>
      </w:tcPr>
    </w:tblStylePr>
  </w:style>
  <w:style w:type="table" w:styleId="Lichtraster-accent2">
    <w:name w:val="Light Grid Accent 2"/>
    <w:basedOn w:val="Standaardtabel"/>
    <w:uiPriority w:val="62"/>
    <w:rsid w:val="00CB0664"/>
    <w:pPr>
      <w:spacing w:after="0" w:line="240" w:lineRule="auto"/>
    </w:pPr>
    <w:tblPr>
      <w:tblStyleRowBandSize w:val="1"/>
      <w:tblStyleColBandSize w:val="1"/>
      <w:tblBorders>
        <w:top w:val="single" w:color="C0504D" w:themeColor="accent2" w:sz="8" w:space="0"/>
        <w:left w:val="single" w:color="C0504D" w:themeColor="accent2" w:sz="8" w:space="0"/>
        <w:bottom w:val="single" w:color="C0504D" w:themeColor="accent2" w:sz="8" w:space="0"/>
        <w:right w:val="single" w:color="C0504D" w:themeColor="accent2" w:sz="8" w:space="0"/>
        <w:insideH w:val="single" w:color="C0504D" w:themeColor="accent2" w:sz="8" w:space="0"/>
        <w:insideV w:val="single" w:color="C0504D" w:themeColor="accent2" w:sz="8" w:space="0"/>
      </w:tblBorders>
    </w:tblPr>
    <w:tblStylePr w:type="firstRow">
      <w:pPr>
        <w:spacing w:before="0" w:after="0" w:line="240" w:lineRule="auto"/>
      </w:pPr>
      <w:rPr>
        <w:rFonts w:asciiTheme="majorHAnsi" w:hAnsiTheme="majorHAnsi" w:eastAsiaTheme="majorEastAsia" w:cstheme="majorBidi"/>
        <w:b/>
        <w:bCs/>
      </w:rPr>
      <w:tblPr/>
      <w:tcPr>
        <w:tcBorders>
          <w:top w:val="single" w:color="C0504D" w:themeColor="accent2" w:sz="8" w:space="0"/>
          <w:left w:val="single" w:color="C0504D" w:themeColor="accent2" w:sz="8" w:space="0"/>
          <w:bottom w:val="single" w:color="C0504D" w:themeColor="accent2" w:sz="18" w:space="0"/>
          <w:right w:val="single" w:color="C0504D" w:themeColor="accent2" w:sz="8" w:space="0"/>
          <w:insideH w:val="nil"/>
          <w:insideV w:val="single" w:color="C0504D" w:themeColor="accent2"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C0504D" w:themeColor="accent2" w:sz="6" w:space="0"/>
          <w:left w:val="single" w:color="C0504D" w:themeColor="accent2" w:sz="8" w:space="0"/>
          <w:bottom w:val="single" w:color="C0504D" w:themeColor="accent2" w:sz="8" w:space="0"/>
          <w:right w:val="single" w:color="C0504D" w:themeColor="accent2" w:sz="8" w:space="0"/>
          <w:insideH w:val="nil"/>
          <w:insideV w:val="single" w:color="C0504D" w:themeColor="accent2"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C0504D" w:themeColor="accent2" w:sz="8" w:space="0"/>
          <w:left w:val="single" w:color="C0504D" w:themeColor="accent2" w:sz="8" w:space="0"/>
          <w:bottom w:val="single" w:color="C0504D" w:themeColor="accent2" w:sz="8" w:space="0"/>
          <w:right w:val="single" w:color="C0504D" w:themeColor="accent2" w:sz="8" w:space="0"/>
        </w:tcBorders>
      </w:tcPr>
    </w:tblStylePr>
    <w:tblStylePr w:type="band1Vert">
      <w:tblPr/>
      <w:tcPr>
        <w:tcBorders>
          <w:top w:val="single" w:color="C0504D" w:themeColor="accent2" w:sz="8" w:space="0"/>
          <w:left w:val="single" w:color="C0504D" w:themeColor="accent2" w:sz="8" w:space="0"/>
          <w:bottom w:val="single" w:color="C0504D" w:themeColor="accent2" w:sz="8" w:space="0"/>
          <w:right w:val="single" w:color="C0504D" w:themeColor="accent2" w:sz="8" w:space="0"/>
        </w:tcBorders>
        <w:shd w:val="clear" w:color="auto" w:fill="EFD3D2" w:themeFill="accent2" w:themeFillTint="3F"/>
      </w:tcPr>
    </w:tblStylePr>
    <w:tblStylePr w:type="band1Horz">
      <w:tblPr/>
      <w:tcPr>
        <w:tcBorders>
          <w:top w:val="single" w:color="C0504D" w:themeColor="accent2" w:sz="8" w:space="0"/>
          <w:left w:val="single" w:color="C0504D" w:themeColor="accent2" w:sz="8" w:space="0"/>
          <w:bottom w:val="single" w:color="C0504D" w:themeColor="accent2" w:sz="8" w:space="0"/>
          <w:right w:val="single" w:color="C0504D" w:themeColor="accent2" w:sz="8" w:space="0"/>
          <w:insideV w:val="single" w:color="C0504D" w:themeColor="accent2" w:sz="8" w:space="0"/>
        </w:tcBorders>
        <w:shd w:val="clear" w:color="auto" w:fill="EFD3D2" w:themeFill="accent2" w:themeFillTint="3F"/>
      </w:tcPr>
    </w:tblStylePr>
    <w:tblStylePr w:type="band2Horz">
      <w:tblPr/>
      <w:tcPr>
        <w:tcBorders>
          <w:top w:val="single" w:color="C0504D" w:themeColor="accent2" w:sz="8" w:space="0"/>
          <w:left w:val="single" w:color="C0504D" w:themeColor="accent2" w:sz="8" w:space="0"/>
          <w:bottom w:val="single" w:color="C0504D" w:themeColor="accent2" w:sz="8" w:space="0"/>
          <w:right w:val="single" w:color="C0504D" w:themeColor="accent2" w:sz="8" w:space="0"/>
          <w:insideV w:val="single" w:color="C0504D" w:themeColor="accent2" w:sz="8" w:space="0"/>
        </w:tcBorders>
      </w:tcPr>
    </w:tblStylePr>
  </w:style>
  <w:style w:type="table" w:styleId="Lichtraster-accent3">
    <w:name w:val="Light Grid Accent 3"/>
    <w:basedOn w:val="Standaardtabel"/>
    <w:uiPriority w:val="62"/>
    <w:rsid w:val="00CB0664"/>
    <w:pPr>
      <w:spacing w:after="0" w:line="240" w:lineRule="auto"/>
    </w:pPr>
    <w:tblPr>
      <w:tblStyleRowBandSize w:val="1"/>
      <w:tblStyleColBandSize w:val="1"/>
      <w:tblBorders>
        <w:top w:val="single" w:color="9BBB59" w:themeColor="accent3" w:sz="8" w:space="0"/>
        <w:left w:val="single" w:color="9BBB59" w:themeColor="accent3" w:sz="8" w:space="0"/>
        <w:bottom w:val="single" w:color="9BBB59" w:themeColor="accent3" w:sz="8" w:space="0"/>
        <w:right w:val="single" w:color="9BBB59" w:themeColor="accent3" w:sz="8" w:space="0"/>
        <w:insideH w:val="single" w:color="9BBB59" w:themeColor="accent3" w:sz="8" w:space="0"/>
        <w:insideV w:val="single" w:color="9BBB59" w:themeColor="accent3" w:sz="8" w:space="0"/>
      </w:tblBorders>
    </w:tblPr>
    <w:tblStylePr w:type="firstRow">
      <w:pPr>
        <w:spacing w:before="0" w:after="0" w:line="240" w:lineRule="auto"/>
      </w:pPr>
      <w:rPr>
        <w:rFonts w:asciiTheme="majorHAnsi" w:hAnsiTheme="majorHAnsi" w:eastAsiaTheme="majorEastAsia" w:cstheme="majorBidi"/>
        <w:b/>
        <w:bCs/>
      </w:rPr>
      <w:tblPr/>
      <w:tcPr>
        <w:tcBorders>
          <w:top w:val="single" w:color="9BBB59" w:themeColor="accent3" w:sz="8" w:space="0"/>
          <w:left w:val="single" w:color="9BBB59" w:themeColor="accent3" w:sz="8" w:space="0"/>
          <w:bottom w:val="single" w:color="9BBB59" w:themeColor="accent3" w:sz="18" w:space="0"/>
          <w:right w:val="single" w:color="9BBB59" w:themeColor="accent3" w:sz="8" w:space="0"/>
          <w:insideH w:val="nil"/>
          <w:insideV w:val="single" w:color="9BBB59" w:themeColor="accent3"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9BBB59" w:themeColor="accent3" w:sz="6" w:space="0"/>
          <w:left w:val="single" w:color="9BBB59" w:themeColor="accent3" w:sz="8" w:space="0"/>
          <w:bottom w:val="single" w:color="9BBB59" w:themeColor="accent3" w:sz="8" w:space="0"/>
          <w:right w:val="single" w:color="9BBB59" w:themeColor="accent3" w:sz="8" w:space="0"/>
          <w:insideH w:val="nil"/>
          <w:insideV w:val="single" w:color="9BBB59" w:themeColor="accent3"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9BBB59" w:themeColor="accent3" w:sz="8" w:space="0"/>
          <w:left w:val="single" w:color="9BBB59" w:themeColor="accent3" w:sz="8" w:space="0"/>
          <w:bottom w:val="single" w:color="9BBB59" w:themeColor="accent3" w:sz="8" w:space="0"/>
          <w:right w:val="single" w:color="9BBB59" w:themeColor="accent3" w:sz="8" w:space="0"/>
        </w:tcBorders>
      </w:tcPr>
    </w:tblStylePr>
    <w:tblStylePr w:type="band1Vert">
      <w:tblPr/>
      <w:tcPr>
        <w:tcBorders>
          <w:top w:val="single" w:color="9BBB59" w:themeColor="accent3" w:sz="8" w:space="0"/>
          <w:left w:val="single" w:color="9BBB59" w:themeColor="accent3" w:sz="8" w:space="0"/>
          <w:bottom w:val="single" w:color="9BBB59" w:themeColor="accent3" w:sz="8" w:space="0"/>
          <w:right w:val="single" w:color="9BBB59" w:themeColor="accent3" w:sz="8" w:space="0"/>
        </w:tcBorders>
        <w:shd w:val="clear" w:color="auto" w:fill="E6EED5" w:themeFill="accent3" w:themeFillTint="3F"/>
      </w:tcPr>
    </w:tblStylePr>
    <w:tblStylePr w:type="band1Horz">
      <w:tblPr/>
      <w:tcPr>
        <w:tcBorders>
          <w:top w:val="single" w:color="9BBB59" w:themeColor="accent3" w:sz="8" w:space="0"/>
          <w:left w:val="single" w:color="9BBB59" w:themeColor="accent3" w:sz="8" w:space="0"/>
          <w:bottom w:val="single" w:color="9BBB59" w:themeColor="accent3" w:sz="8" w:space="0"/>
          <w:right w:val="single" w:color="9BBB59" w:themeColor="accent3" w:sz="8" w:space="0"/>
          <w:insideV w:val="single" w:color="9BBB59" w:themeColor="accent3" w:sz="8" w:space="0"/>
        </w:tcBorders>
        <w:shd w:val="clear" w:color="auto" w:fill="E6EED5" w:themeFill="accent3" w:themeFillTint="3F"/>
      </w:tcPr>
    </w:tblStylePr>
    <w:tblStylePr w:type="band2Horz">
      <w:tblPr/>
      <w:tcPr>
        <w:tcBorders>
          <w:top w:val="single" w:color="9BBB59" w:themeColor="accent3" w:sz="8" w:space="0"/>
          <w:left w:val="single" w:color="9BBB59" w:themeColor="accent3" w:sz="8" w:space="0"/>
          <w:bottom w:val="single" w:color="9BBB59" w:themeColor="accent3" w:sz="8" w:space="0"/>
          <w:right w:val="single" w:color="9BBB59" w:themeColor="accent3" w:sz="8" w:space="0"/>
          <w:insideV w:val="single" w:color="9BBB59" w:themeColor="accent3" w:sz="8" w:space="0"/>
        </w:tcBorders>
      </w:tcPr>
    </w:tblStylePr>
  </w:style>
  <w:style w:type="table" w:styleId="Lichtraster-accent4">
    <w:name w:val="Light Grid Accent 4"/>
    <w:basedOn w:val="Standaardtabel"/>
    <w:uiPriority w:val="62"/>
    <w:rsid w:val="00CB0664"/>
    <w:pPr>
      <w:spacing w:after="0" w:line="240" w:lineRule="auto"/>
    </w:pPr>
    <w:tblPr>
      <w:tblStyleRowBandSize w:val="1"/>
      <w:tblStyleColBandSize w:val="1"/>
      <w:tblBorders>
        <w:top w:val="single" w:color="8064A2" w:themeColor="accent4" w:sz="8" w:space="0"/>
        <w:left w:val="single" w:color="8064A2" w:themeColor="accent4" w:sz="8" w:space="0"/>
        <w:bottom w:val="single" w:color="8064A2" w:themeColor="accent4" w:sz="8" w:space="0"/>
        <w:right w:val="single" w:color="8064A2" w:themeColor="accent4" w:sz="8" w:space="0"/>
        <w:insideH w:val="single" w:color="8064A2" w:themeColor="accent4" w:sz="8" w:space="0"/>
        <w:insideV w:val="single" w:color="8064A2" w:themeColor="accent4" w:sz="8" w:space="0"/>
      </w:tblBorders>
    </w:tblPr>
    <w:tblStylePr w:type="firstRow">
      <w:pPr>
        <w:spacing w:before="0" w:after="0" w:line="240" w:lineRule="auto"/>
      </w:pPr>
      <w:rPr>
        <w:rFonts w:asciiTheme="majorHAnsi" w:hAnsiTheme="majorHAnsi" w:eastAsiaTheme="majorEastAsia" w:cstheme="majorBidi"/>
        <w:b/>
        <w:bCs/>
      </w:rPr>
      <w:tblPr/>
      <w:tcPr>
        <w:tcBorders>
          <w:top w:val="single" w:color="8064A2" w:themeColor="accent4" w:sz="8" w:space="0"/>
          <w:left w:val="single" w:color="8064A2" w:themeColor="accent4" w:sz="8" w:space="0"/>
          <w:bottom w:val="single" w:color="8064A2" w:themeColor="accent4" w:sz="18" w:space="0"/>
          <w:right w:val="single" w:color="8064A2" w:themeColor="accent4" w:sz="8" w:space="0"/>
          <w:insideH w:val="nil"/>
          <w:insideV w:val="single" w:color="8064A2" w:themeColor="accent4"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8064A2" w:themeColor="accent4" w:sz="6" w:space="0"/>
          <w:left w:val="single" w:color="8064A2" w:themeColor="accent4" w:sz="8" w:space="0"/>
          <w:bottom w:val="single" w:color="8064A2" w:themeColor="accent4" w:sz="8" w:space="0"/>
          <w:right w:val="single" w:color="8064A2" w:themeColor="accent4" w:sz="8" w:space="0"/>
          <w:insideH w:val="nil"/>
          <w:insideV w:val="single" w:color="8064A2" w:themeColor="accent4"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8064A2" w:themeColor="accent4" w:sz="8" w:space="0"/>
          <w:left w:val="single" w:color="8064A2" w:themeColor="accent4" w:sz="8" w:space="0"/>
          <w:bottom w:val="single" w:color="8064A2" w:themeColor="accent4" w:sz="8" w:space="0"/>
          <w:right w:val="single" w:color="8064A2" w:themeColor="accent4" w:sz="8" w:space="0"/>
        </w:tcBorders>
      </w:tcPr>
    </w:tblStylePr>
    <w:tblStylePr w:type="band1Vert">
      <w:tblPr/>
      <w:tcPr>
        <w:tcBorders>
          <w:top w:val="single" w:color="8064A2" w:themeColor="accent4" w:sz="8" w:space="0"/>
          <w:left w:val="single" w:color="8064A2" w:themeColor="accent4" w:sz="8" w:space="0"/>
          <w:bottom w:val="single" w:color="8064A2" w:themeColor="accent4" w:sz="8" w:space="0"/>
          <w:right w:val="single" w:color="8064A2" w:themeColor="accent4" w:sz="8" w:space="0"/>
        </w:tcBorders>
        <w:shd w:val="clear" w:color="auto" w:fill="DFD8E8" w:themeFill="accent4" w:themeFillTint="3F"/>
      </w:tcPr>
    </w:tblStylePr>
    <w:tblStylePr w:type="band1Horz">
      <w:tblPr/>
      <w:tcPr>
        <w:tcBorders>
          <w:top w:val="single" w:color="8064A2" w:themeColor="accent4" w:sz="8" w:space="0"/>
          <w:left w:val="single" w:color="8064A2" w:themeColor="accent4" w:sz="8" w:space="0"/>
          <w:bottom w:val="single" w:color="8064A2" w:themeColor="accent4" w:sz="8" w:space="0"/>
          <w:right w:val="single" w:color="8064A2" w:themeColor="accent4" w:sz="8" w:space="0"/>
          <w:insideV w:val="single" w:color="8064A2" w:themeColor="accent4" w:sz="8" w:space="0"/>
        </w:tcBorders>
        <w:shd w:val="clear" w:color="auto" w:fill="DFD8E8" w:themeFill="accent4" w:themeFillTint="3F"/>
      </w:tcPr>
    </w:tblStylePr>
    <w:tblStylePr w:type="band2Horz">
      <w:tblPr/>
      <w:tcPr>
        <w:tcBorders>
          <w:top w:val="single" w:color="8064A2" w:themeColor="accent4" w:sz="8" w:space="0"/>
          <w:left w:val="single" w:color="8064A2" w:themeColor="accent4" w:sz="8" w:space="0"/>
          <w:bottom w:val="single" w:color="8064A2" w:themeColor="accent4" w:sz="8" w:space="0"/>
          <w:right w:val="single" w:color="8064A2" w:themeColor="accent4" w:sz="8" w:space="0"/>
          <w:insideV w:val="single" w:color="8064A2" w:themeColor="accent4" w:sz="8" w:space="0"/>
        </w:tcBorders>
      </w:tcPr>
    </w:tblStylePr>
  </w:style>
  <w:style w:type="table" w:styleId="Lichtraster-accent5">
    <w:name w:val="Light Grid Accent 5"/>
    <w:basedOn w:val="Standaardtabel"/>
    <w:uiPriority w:val="62"/>
    <w:rsid w:val="00CB0664"/>
    <w:pPr>
      <w:spacing w:after="0" w:line="240" w:lineRule="auto"/>
    </w:pPr>
    <w:tblPr>
      <w:tblStyleRowBandSize w:val="1"/>
      <w:tblStyleColBandSize w:val="1"/>
      <w:tblBorders>
        <w:top w:val="single" w:color="4BACC6" w:themeColor="accent5" w:sz="8" w:space="0"/>
        <w:left w:val="single" w:color="4BACC6" w:themeColor="accent5" w:sz="8" w:space="0"/>
        <w:bottom w:val="single" w:color="4BACC6" w:themeColor="accent5" w:sz="8" w:space="0"/>
        <w:right w:val="single" w:color="4BACC6" w:themeColor="accent5" w:sz="8" w:space="0"/>
        <w:insideH w:val="single" w:color="4BACC6" w:themeColor="accent5" w:sz="8" w:space="0"/>
        <w:insideV w:val="single" w:color="4BACC6" w:themeColor="accent5" w:sz="8" w:space="0"/>
      </w:tblBorders>
    </w:tblPr>
    <w:tblStylePr w:type="firstRow">
      <w:pPr>
        <w:spacing w:before="0" w:after="0" w:line="240" w:lineRule="auto"/>
      </w:pPr>
      <w:rPr>
        <w:rFonts w:asciiTheme="majorHAnsi" w:hAnsiTheme="majorHAnsi" w:eastAsiaTheme="majorEastAsia" w:cstheme="majorBidi"/>
        <w:b/>
        <w:bCs/>
      </w:rPr>
      <w:tblPr/>
      <w:tcPr>
        <w:tcBorders>
          <w:top w:val="single" w:color="4BACC6" w:themeColor="accent5" w:sz="8" w:space="0"/>
          <w:left w:val="single" w:color="4BACC6" w:themeColor="accent5" w:sz="8" w:space="0"/>
          <w:bottom w:val="single" w:color="4BACC6" w:themeColor="accent5" w:sz="18" w:space="0"/>
          <w:right w:val="single" w:color="4BACC6" w:themeColor="accent5" w:sz="8" w:space="0"/>
          <w:insideH w:val="nil"/>
          <w:insideV w:val="single" w:color="4BACC6" w:themeColor="accent5"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4BACC6" w:themeColor="accent5" w:sz="6" w:space="0"/>
          <w:left w:val="single" w:color="4BACC6" w:themeColor="accent5" w:sz="8" w:space="0"/>
          <w:bottom w:val="single" w:color="4BACC6" w:themeColor="accent5" w:sz="8" w:space="0"/>
          <w:right w:val="single" w:color="4BACC6" w:themeColor="accent5" w:sz="8" w:space="0"/>
          <w:insideH w:val="nil"/>
          <w:insideV w:val="single" w:color="4BACC6" w:themeColor="accent5"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4BACC6" w:themeColor="accent5" w:sz="8" w:space="0"/>
          <w:left w:val="single" w:color="4BACC6" w:themeColor="accent5" w:sz="8" w:space="0"/>
          <w:bottom w:val="single" w:color="4BACC6" w:themeColor="accent5" w:sz="8" w:space="0"/>
          <w:right w:val="single" w:color="4BACC6" w:themeColor="accent5" w:sz="8" w:space="0"/>
        </w:tcBorders>
      </w:tcPr>
    </w:tblStylePr>
    <w:tblStylePr w:type="band1Vert">
      <w:tblPr/>
      <w:tcPr>
        <w:tcBorders>
          <w:top w:val="single" w:color="4BACC6" w:themeColor="accent5" w:sz="8" w:space="0"/>
          <w:left w:val="single" w:color="4BACC6" w:themeColor="accent5" w:sz="8" w:space="0"/>
          <w:bottom w:val="single" w:color="4BACC6" w:themeColor="accent5" w:sz="8" w:space="0"/>
          <w:right w:val="single" w:color="4BACC6" w:themeColor="accent5" w:sz="8" w:space="0"/>
        </w:tcBorders>
        <w:shd w:val="clear" w:color="auto" w:fill="D2EAF1" w:themeFill="accent5" w:themeFillTint="3F"/>
      </w:tcPr>
    </w:tblStylePr>
    <w:tblStylePr w:type="band1Horz">
      <w:tblPr/>
      <w:tcPr>
        <w:tcBorders>
          <w:top w:val="single" w:color="4BACC6" w:themeColor="accent5" w:sz="8" w:space="0"/>
          <w:left w:val="single" w:color="4BACC6" w:themeColor="accent5" w:sz="8" w:space="0"/>
          <w:bottom w:val="single" w:color="4BACC6" w:themeColor="accent5" w:sz="8" w:space="0"/>
          <w:right w:val="single" w:color="4BACC6" w:themeColor="accent5" w:sz="8" w:space="0"/>
          <w:insideV w:val="single" w:color="4BACC6" w:themeColor="accent5" w:sz="8" w:space="0"/>
        </w:tcBorders>
        <w:shd w:val="clear" w:color="auto" w:fill="D2EAF1" w:themeFill="accent5" w:themeFillTint="3F"/>
      </w:tcPr>
    </w:tblStylePr>
    <w:tblStylePr w:type="band2Horz">
      <w:tblPr/>
      <w:tcPr>
        <w:tcBorders>
          <w:top w:val="single" w:color="4BACC6" w:themeColor="accent5" w:sz="8" w:space="0"/>
          <w:left w:val="single" w:color="4BACC6" w:themeColor="accent5" w:sz="8" w:space="0"/>
          <w:bottom w:val="single" w:color="4BACC6" w:themeColor="accent5" w:sz="8" w:space="0"/>
          <w:right w:val="single" w:color="4BACC6" w:themeColor="accent5" w:sz="8" w:space="0"/>
          <w:insideV w:val="single" w:color="4BACC6" w:themeColor="accent5" w:sz="8" w:space="0"/>
        </w:tcBorders>
      </w:tcPr>
    </w:tblStylePr>
  </w:style>
  <w:style w:type="table" w:styleId="Lichtraster-accent6">
    <w:name w:val="Light Grid Accent 6"/>
    <w:basedOn w:val="Standaardtabel"/>
    <w:uiPriority w:val="62"/>
    <w:rsid w:val="00CB0664"/>
    <w:pPr>
      <w:spacing w:after="0" w:line="240" w:lineRule="auto"/>
    </w:pPr>
    <w:tblPr>
      <w:tblStyleRowBandSize w:val="1"/>
      <w:tblStyleColBandSize w:val="1"/>
      <w:tblBorders>
        <w:top w:val="single" w:color="F79646" w:themeColor="accent6" w:sz="8" w:space="0"/>
        <w:left w:val="single" w:color="F79646" w:themeColor="accent6" w:sz="8" w:space="0"/>
        <w:bottom w:val="single" w:color="F79646" w:themeColor="accent6" w:sz="8" w:space="0"/>
        <w:right w:val="single" w:color="F79646" w:themeColor="accent6" w:sz="8" w:space="0"/>
        <w:insideH w:val="single" w:color="F79646" w:themeColor="accent6" w:sz="8" w:space="0"/>
        <w:insideV w:val="single" w:color="F79646" w:themeColor="accent6" w:sz="8" w:space="0"/>
      </w:tblBorders>
    </w:tblPr>
    <w:tblStylePr w:type="firstRow">
      <w:pPr>
        <w:spacing w:before="0" w:after="0" w:line="240" w:lineRule="auto"/>
      </w:pPr>
      <w:rPr>
        <w:rFonts w:asciiTheme="majorHAnsi" w:hAnsiTheme="majorHAnsi" w:eastAsiaTheme="majorEastAsia" w:cstheme="majorBidi"/>
        <w:b/>
        <w:bCs/>
      </w:rPr>
      <w:tblPr/>
      <w:tcPr>
        <w:tcBorders>
          <w:top w:val="single" w:color="F79646" w:themeColor="accent6" w:sz="8" w:space="0"/>
          <w:left w:val="single" w:color="F79646" w:themeColor="accent6" w:sz="8" w:space="0"/>
          <w:bottom w:val="single" w:color="F79646" w:themeColor="accent6" w:sz="18" w:space="0"/>
          <w:right w:val="single" w:color="F79646" w:themeColor="accent6" w:sz="8" w:space="0"/>
          <w:insideH w:val="nil"/>
          <w:insideV w:val="single" w:color="F79646" w:themeColor="accent6"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F79646" w:themeColor="accent6" w:sz="6" w:space="0"/>
          <w:left w:val="single" w:color="F79646" w:themeColor="accent6" w:sz="8" w:space="0"/>
          <w:bottom w:val="single" w:color="F79646" w:themeColor="accent6" w:sz="8" w:space="0"/>
          <w:right w:val="single" w:color="F79646" w:themeColor="accent6" w:sz="8" w:space="0"/>
          <w:insideH w:val="nil"/>
          <w:insideV w:val="single" w:color="F79646" w:themeColor="accent6"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F79646" w:themeColor="accent6" w:sz="8" w:space="0"/>
          <w:left w:val="single" w:color="F79646" w:themeColor="accent6" w:sz="8" w:space="0"/>
          <w:bottom w:val="single" w:color="F79646" w:themeColor="accent6" w:sz="8" w:space="0"/>
          <w:right w:val="single" w:color="F79646" w:themeColor="accent6" w:sz="8" w:space="0"/>
        </w:tcBorders>
      </w:tcPr>
    </w:tblStylePr>
    <w:tblStylePr w:type="band1Vert">
      <w:tblPr/>
      <w:tcPr>
        <w:tcBorders>
          <w:top w:val="single" w:color="F79646" w:themeColor="accent6" w:sz="8" w:space="0"/>
          <w:left w:val="single" w:color="F79646" w:themeColor="accent6" w:sz="8" w:space="0"/>
          <w:bottom w:val="single" w:color="F79646" w:themeColor="accent6" w:sz="8" w:space="0"/>
          <w:right w:val="single" w:color="F79646" w:themeColor="accent6" w:sz="8" w:space="0"/>
        </w:tcBorders>
        <w:shd w:val="clear" w:color="auto" w:fill="FDE4D0" w:themeFill="accent6" w:themeFillTint="3F"/>
      </w:tcPr>
    </w:tblStylePr>
    <w:tblStylePr w:type="band1Horz">
      <w:tblPr/>
      <w:tcPr>
        <w:tcBorders>
          <w:top w:val="single" w:color="F79646" w:themeColor="accent6" w:sz="8" w:space="0"/>
          <w:left w:val="single" w:color="F79646" w:themeColor="accent6" w:sz="8" w:space="0"/>
          <w:bottom w:val="single" w:color="F79646" w:themeColor="accent6" w:sz="8" w:space="0"/>
          <w:right w:val="single" w:color="F79646" w:themeColor="accent6" w:sz="8" w:space="0"/>
          <w:insideV w:val="single" w:color="F79646" w:themeColor="accent6" w:sz="8" w:space="0"/>
        </w:tcBorders>
        <w:shd w:val="clear" w:color="auto" w:fill="FDE4D0" w:themeFill="accent6" w:themeFillTint="3F"/>
      </w:tcPr>
    </w:tblStylePr>
    <w:tblStylePr w:type="band2Horz">
      <w:tblPr/>
      <w:tcPr>
        <w:tcBorders>
          <w:top w:val="single" w:color="F79646" w:themeColor="accent6" w:sz="8" w:space="0"/>
          <w:left w:val="single" w:color="F79646" w:themeColor="accent6" w:sz="8" w:space="0"/>
          <w:bottom w:val="single" w:color="F79646" w:themeColor="accent6" w:sz="8" w:space="0"/>
          <w:right w:val="single" w:color="F79646" w:themeColor="accent6" w:sz="8" w:space="0"/>
          <w:insideV w:val="single" w:color="F79646" w:themeColor="accent6" w:sz="8" w:space="0"/>
        </w:tcBorders>
      </w:tcPr>
    </w:tblStylePr>
  </w:style>
  <w:style w:type="table" w:styleId="Gemiddeldearcering1">
    <w:name w:val="Medium Shading 1"/>
    <w:basedOn w:val="Standaardtabel"/>
    <w:uiPriority w:val="63"/>
    <w:rsid w:val="00CB0664"/>
    <w:pPr>
      <w:spacing w:after="0" w:line="240" w:lineRule="auto"/>
    </w:pPr>
    <w:tblPr>
      <w:tblStyleRowBandSize w:val="1"/>
      <w:tblStyleColBandSize w:val="1"/>
      <w:tblBorders>
        <w:top w:val="single" w:color="404040" w:themeColor="text1" w:themeTint="BF" w:sz="8" w:space="0"/>
        <w:left w:val="single" w:color="404040" w:themeColor="text1" w:themeTint="BF" w:sz="8" w:space="0"/>
        <w:bottom w:val="single" w:color="404040" w:themeColor="text1" w:themeTint="BF" w:sz="8" w:space="0"/>
        <w:right w:val="single" w:color="404040" w:themeColor="text1" w:themeTint="BF" w:sz="8" w:space="0"/>
        <w:insideH w:val="single" w:color="404040" w:themeColor="text1" w:themeTint="BF" w:sz="8" w:space="0"/>
      </w:tblBorders>
    </w:tblPr>
    <w:tblStylePr w:type="firstRow">
      <w:pPr>
        <w:spacing w:before="0" w:after="0" w:line="240" w:lineRule="auto"/>
      </w:pPr>
      <w:rPr>
        <w:b/>
        <w:bCs/>
        <w:color w:val="FFFFFF" w:themeColor="background1"/>
      </w:rPr>
      <w:tblPr/>
      <w:tcPr>
        <w:tcBorders>
          <w:top w:val="single" w:color="404040" w:themeColor="text1" w:themeTint="BF" w:sz="8" w:space="0"/>
          <w:left w:val="single" w:color="404040" w:themeColor="text1" w:themeTint="BF" w:sz="8" w:space="0"/>
          <w:bottom w:val="single" w:color="404040" w:themeColor="text1" w:themeTint="BF" w:sz="8" w:space="0"/>
          <w:right w:val="single" w:color="404040" w:themeColor="text1" w:themeTint="BF" w:sz="8" w:space="0"/>
          <w:insideH w:val="nil"/>
          <w:insideV w:val="nil"/>
        </w:tcBorders>
        <w:shd w:val="clear" w:color="auto" w:fill="000000" w:themeFill="text1"/>
      </w:tcPr>
    </w:tblStylePr>
    <w:tblStylePr w:type="lastRow">
      <w:pPr>
        <w:spacing w:before="0" w:after="0" w:line="240" w:lineRule="auto"/>
      </w:pPr>
      <w:rPr>
        <w:b/>
        <w:bCs/>
      </w:rPr>
      <w:tblPr/>
      <w:tcPr>
        <w:tcBorders>
          <w:top w:val="double" w:color="404040" w:themeColor="text1" w:themeTint="BF" w:sz="6" w:space="0"/>
          <w:left w:val="single" w:color="404040" w:themeColor="text1" w:themeTint="BF" w:sz="8" w:space="0"/>
          <w:bottom w:val="single" w:color="404040" w:themeColor="text1" w:themeTint="BF" w:sz="8" w:space="0"/>
          <w:right w:val="single" w:color="404040" w:themeColor="text1" w:themeTint="BF" w:sz="8" w:space="0"/>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Gemiddeldearcering1-accent1">
    <w:name w:val="Medium Shading 1 Accent 1"/>
    <w:basedOn w:val="Standaardtabel"/>
    <w:uiPriority w:val="63"/>
    <w:rsid w:val="00CB0664"/>
    <w:pPr>
      <w:spacing w:after="0" w:line="240" w:lineRule="auto"/>
    </w:pPr>
    <w:tblPr>
      <w:tblStyleRowBandSize w:val="1"/>
      <w:tblStyleColBandSize w:val="1"/>
      <w:tblBorders>
        <w:top w:val="single" w:color="7BA0CD" w:themeColor="accent1" w:themeTint="BF" w:sz="8" w:space="0"/>
        <w:left w:val="single" w:color="7BA0CD" w:themeColor="accent1" w:themeTint="BF" w:sz="8" w:space="0"/>
        <w:bottom w:val="single" w:color="7BA0CD" w:themeColor="accent1" w:themeTint="BF" w:sz="8" w:space="0"/>
        <w:right w:val="single" w:color="7BA0CD" w:themeColor="accent1" w:themeTint="BF" w:sz="8" w:space="0"/>
        <w:insideH w:val="single" w:color="7BA0CD" w:themeColor="accent1" w:themeTint="BF" w:sz="8" w:space="0"/>
      </w:tblBorders>
    </w:tblPr>
    <w:tblStylePr w:type="firstRow">
      <w:pPr>
        <w:spacing w:before="0" w:after="0" w:line="240" w:lineRule="auto"/>
      </w:pPr>
      <w:rPr>
        <w:b/>
        <w:bCs/>
        <w:color w:val="FFFFFF" w:themeColor="background1"/>
      </w:rPr>
      <w:tblPr/>
      <w:tcPr>
        <w:tcBorders>
          <w:top w:val="single" w:color="7BA0CD" w:themeColor="accent1" w:themeTint="BF" w:sz="8" w:space="0"/>
          <w:left w:val="single" w:color="7BA0CD" w:themeColor="accent1" w:themeTint="BF" w:sz="8" w:space="0"/>
          <w:bottom w:val="single" w:color="7BA0CD" w:themeColor="accent1" w:themeTint="BF" w:sz="8" w:space="0"/>
          <w:right w:val="single" w:color="7BA0CD" w:themeColor="accent1" w:themeTint="BF" w:sz="8" w:space="0"/>
          <w:insideH w:val="nil"/>
          <w:insideV w:val="nil"/>
        </w:tcBorders>
        <w:shd w:val="clear" w:color="auto" w:fill="4F81BD" w:themeFill="accent1"/>
      </w:tcPr>
    </w:tblStylePr>
    <w:tblStylePr w:type="lastRow">
      <w:pPr>
        <w:spacing w:before="0" w:after="0" w:line="240" w:lineRule="auto"/>
      </w:pPr>
      <w:rPr>
        <w:b/>
        <w:bCs/>
      </w:rPr>
      <w:tblPr/>
      <w:tcPr>
        <w:tcBorders>
          <w:top w:val="double" w:color="7BA0CD" w:themeColor="accent1" w:themeTint="BF" w:sz="6" w:space="0"/>
          <w:left w:val="single" w:color="7BA0CD" w:themeColor="accent1" w:themeTint="BF" w:sz="8" w:space="0"/>
          <w:bottom w:val="single" w:color="7BA0CD" w:themeColor="accent1" w:themeTint="BF" w:sz="8" w:space="0"/>
          <w:right w:val="single" w:color="7BA0CD" w:themeColor="accent1" w:themeTint="BF" w:sz="8" w:space="0"/>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Gemiddeldearcering1-accent2">
    <w:name w:val="Medium Shading 1 Accent 2"/>
    <w:basedOn w:val="Standaardtabel"/>
    <w:uiPriority w:val="63"/>
    <w:rsid w:val="00CB0664"/>
    <w:pPr>
      <w:spacing w:after="0" w:line="240" w:lineRule="auto"/>
    </w:pPr>
    <w:tblPr>
      <w:tblStyleRowBandSize w:val="1"/>
      <w:tblStyleColBandSize w:val="1"/>
      <w:tblBorders>
        <w:top w:val="single" w:color="CF7B79" w:themeColor="accent2" w:themeTint="BF" w:sz="8" w:space="0"/>
        <w:left w:val="single" w:color="CF7B79" w:themeColor="accent2" w:themeTint="BF" w:sz="8" w:space="0"/>
        <w:bottom w:val="single" w:color="CF7B79" w:themeColor="accent2" w:themeTint="BF" w:sz="8" w:space="0"/>
        <w:right w:val="single" w:color="CF7B79" w:themeColor="accent2" w:themeTint="BF" w:sz="8" w:space="0"/>
        <w:insideH w:val="single" w:color="CF7B79" w:themeColor="accent2" w:themeTint="BF" w:sz="8" w:space="0"/>
      </w:tblBorders>
    </w:tblPr>
    <w:tblStylePr w:type="firstRow">
      <w:pPr>
        <w:spacing w:before="0" w:after="0" w:line="240" w:lineRule="auto"/>
      </w:pPr>
      <w:rPr>
        <w:b/>
        <w:bCs/>
        <w:color w:val="FFFFFF" w:themeColor="background1"/>
      </w:rPr>
      <w:tblPr/>
      <w:tcPr>
        <w:tcBorders>
          <w:top w:val="single" w:color="CF7B79" w:themeColor="accent2" w:themeTint="BF" w:sz="8" w:space="0"/>
          <w:left w:val="single" w:color="CF7B79" w:themeColor="accent2" w:themeTint="BF" w:sz="8" w:space="0"/>
          <w:bottom w:val="single" w:color="CF7B79" w:themeColor="accent2" w:themeTint="BF" w:sz="8" w:space="0"/>
          <w:right w:val="single" w:color="CF7B79" w:themeColor="accent2" w:themeTint="BF" w:sz="8" w:space="0"/>
          <w:insideH w:val="nil"/>
          <w:insideV w:val="nil"/>
        </w:tcBorders>
        <w:shd w:val="clear" w:color="auto" w:fill="C0504D" w:themeFill="accent2"/>
      </w:tcPr>
    </w:tblStylePr>
    <w:tblStylePr w:type="lastRow">
      <w:pPr>
        <w:spacing w:before="0" w:after="0" w:line="240" w:lineRule="auto"/>
      </w:pPr>
      <w:rPr>
        <w:b/>
        <w:bCs/>
      </w:rPr>
      <w:tblPr/>
      <w:tcPr>
        <w:tcBorders>
          <w:top w:val="double" w:color="CF7B79" w:themeColor="accent2" w:themeTint="BF" w:sz="6" w:space="0"/>
          <w:left w:val="single" w:color="CF7B79" w:themeColor="accent2" w:themeTint="BF" w:sz="8" w:space="0"/>
          <w:bottom w:val="single" w:color="CF7B79" w:themeColor="accent2" w:themeTint="BF" w:sz="8" w:space="0"/>
          <w:right w:val="single" w:color="CF7B79" w:themeColor="accent2" w:themeTint="BF" w:sz="8" w:space="0"/>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Gemiddeldearcering1-accent3">
    <w:name w:val="Medium Shading 1 Accent 3"/>
    <w:basedOn w:val="Standaardtabel"/>
    <w:uiPriority w:val="63"/>
    <w:rsid w:val="00CB0664"/>
    <w:pPr>
      <w:spacing w:after="0" w:line="240" w:lineRule="auto"/>
    </w:pPr>
    <w:tblPr>
      <w:tblStyleRowBandSize w:val="1"/>
      <w:tblStyleColBandSize w:val="1"/>
      <w:tblBorders>
        <w:top w:val="single" w:color="B3CC82" w:themeColor="accent3" w:themeTint="BF" w:sz="8" w:space="0"/>
        <w:left w:val="single" w:color="B3CC82" w:themeColor="accent3" w:themeTint="BF" w:sz="8" w:space="0"/>
        <w:bottom w:val="single" w:color="B3CC82" w:themeColor="accent3" w:themeTint="BF" w:sz="8" w:space="0"/>
        <w:right w:val="single" w:color="B3CC82" w:themeColor="accent3" w:themeTint="BF" w:sz="8" w:space="0"/>
        <w:insideH w:val="single" w:color="B3CC82" w:themeColor="accent3" w:themeTint="BF" w:sz="8" w:space="0"/>
      </w:tblBorders>
    </w:tblPr>
    <w:tblStylePr w:type="firstRow">
      <w:pPr>
        <w:spacing w:before="0" w:after="0" w:line="240" w:lineRule="auto"/>
      </w:pPr>
      <w:rPr>
        <w:b/>
        <w:bCs/>
        <w:color w:val="FFFFFF" w:themeColor="background1"/>
      </w:rPr>
      <w:tblPr/>
      <w:tcPr>
        <w:tcBorders>
          <w:top w:val="single" w:color="B3CC82" w:themeColor="accent3" w:themeTint="BF" w:sz="8" w:space="0"/>
          <w:left w:val="single" w:color="B3CC82" w:themeColor="accent3" w:themeTint="BF" w:sz="8" w:space="0"/>
          <w:bottom w:val="single" w:color="B3CC82" w:themeColor="accent3" w:themeTint="BF" w:sz="8" w:space="0"/>
          <w:right w:val="single" w:color="B3CC82" w:themeColor="accent3" w:themeTint="BF" w:sz="8" w:space="0"/>
          <w:insideH w:val="nil"/>
          <w:insideV w:val="nil"/>
        </w:tcBorders>
        <w:shd w:val="clear" w:color="auto" w:fill="9BBB59" w:themeFill="accent3"/>
      </w:tcPr>
    </w:tblStylePr>
    <w:tblStylePr w:type="lastRow">
      <w:pPr>
        <w:spacing w:before="0" w:after="0" w:line="240" w:lineRule="auto"/>
      </w:pPr>
      <w:rPr>
        <w:b/>
        <w:bCs/>
      </w:rPr>
      <w:tblPr/>
      <w:tcPr>
        <w:tcBorders>
          <w:top w:val="double" w:color="B3CC82" w:themeColor="accent3" w:themeTint="BF" w:sz="6" w:space="0"/>
          <w:left w:val="single" w:color="B3CC82" w:themeColor="accent3" w:themeTint="BF" w:sz="8" w:space="0"/>
          <w:bottom w:val="single" w:color="B3CC82" w:themeColor="accent3" w:themeTint="BF" w:sz="8" w:space="0"/>
          <w:right w:val="single" w:color="B3CC82" w:themeColor="accent3" w:themeTint="BF" w:sz="8" w:space="0"/>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Gemiddeldearcering1-accent4">
    <w:name w:val="Medium Shading 1 Accent 4"/>
    <w:basedOn w:val="Standaardtabel"/>
    <w:uiPriority w:val="63"/>
    <w:rsid w:val="00CB0664"/>
    <w:pPr>
      <w:spacing w:after="0" w:line="240" w:lineRule="auto"/>
    </w:pPr>
    <w:tblPr>
      <w:tblStyleRowBandSize w:val="1"/>
      <w:tblStyleColBandSize w:val="1"/>
      <w:tblBorders>
        <w:top w:val="single" w:color="9F8AB9" w:themeColor="accent4" w:themeTint="BF" w:sz="8" w:space="0"/>
        <w:left w:val="single" w:color="9F8AB9" w:themeColor="accent4" w:themeTint="BF" w:sz="8" w:space="0"/>
        <w:bottom w:val="single" w:color="9F8AB9" w:themeColor="accent4" w:themeTint="BF" w:sz="8" w:space="0"/>
        <w:right w:val="single" w:color="9F8AB9" w:themeColor="accent4" w:themeTint="BF" w:sz="8" w:space="0"/>
        <w:insideH w:val="single" w:color="9F8AB9" w:themeColor="accent4" w:themeTint="BF" w:sz="8" w:space="0"/>
      </w:tblBorders>
    </w:tblPr>
    <w:tblStylePr w:type="firstRow">
      <w:pPr>
        <w:spacing w:before="0" w:after="0" w:line="240" w:lineRule="auto"/>
      </w:pPr>
      <w:rPr>
        <w:b/>
        <w:bCs/>
        <w:color w:val="FFFFFF" w:themeColor="background1"/>
      </w:rPr>
      <w:tblPr/>
      <w:tcPr>
        <w:tcBorders>
          <w:top w:val="single" w:color="9F8AB9" w:themeColor="accent4" w:themeTint="BF" w:sz="8" w:space="0"/>
          <w:left w:val="single" w:color="9F8AB9" w:themeColor="accent4" w:themeTint="BF" w:sz="8" w:space="0"/>
          <w:bottom w:val="single" w:color="9F8AB9" w:themeColor="accent4" w:themeTint="BF" w:sz="8" w:space="0"/>
          <w:right w:val="single" w:color="9F8AB9" w:themeColor="accent4" w:themeTint="BF" w:sz="8" w:space="0"/>
          <w:insideH w:val="nil"/>
          <w:insideV w:val="nil"/>
        </w:tcBorders>
        <w:shd w:val="clear" w:color="auto" w:fill="8064A2" w:themeFill="accent4"/>
      </w:tcPr>
    </w:tblStylePr>
    <w:tblStylePr w:type="lastRow">
      <w:pPr>
        <w:spacing w:before="0" w:after="0" w:line="240" w:lineRule="auto"/>
      </w:pPr>
      <w:rPr>
        <w:b/>
        <w:bCs/>
      </w:rPr>
      <w:tblPr/>
      <w:tcPr>
        <w:tcBorders>
          <w:top w:val="double" w:color="9F8AB9" w:themeColor="accent4" w:themeTint="BF" w:sz="6" w:space="0"/>
          <w:left w:val="single" w:color="9F8AB9" w:themeColor="accent4" w:themeTint="BF" w:sz="8" w:space="0"/>
          <w:bottom w:val="single" w:color="9F8AB9" w:themeColor="accent4" w:themeTint="BF" w:sz="8" w:space="0"/>
          <w:right w:val="single" w:color="9F8AB9" w:themeColor="accent4" w:themeTint="BF" w:sz="8" w:space="0"/>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Gemiddeldearcering1-accent5">
    <w:name w:val="Medium Shading 1 Accent 5"/>
    <w:basedOn w:val="Standaardtabel"/>
    <w:uiPriority w:val="63"/>
    <w:rsid w:val="00CB0664"/>
    <w:pPr>
      <w:spacing w:after="0" w:line="240" w:lineRule="auto"/>
    </w:pPr>
    <w:tblPr>
      <w:tblStyleRowBandSize w:val="1"/>
      <w:tblStyleColBandSize w:val="1"/>
      <w:tblBorders>
        <w:top w:val="single" w:color="78C0D4" w:themeColor="accent5" w:themeTint="BF" w:sz="8" w:space="0"/>
        <w:left w:val="single" w:color="78C0D4" w:themeColor="accent5" w:themeTint="BF" w:sz="8" w:space="0"/>
        <w:bottom w:val="single" w:color="78C0D4" w:themeColor="accent5" w:themeTint="BF" w:sz="8" w:space="0"/>
        <w:right w:val="single" w:color="78C0D4" w:themeColor="accent5" w:themeTint="BF" w:sz="8" w:space="0"/>
        <w:insideH w:val="single" w:color="78C0D4" w:themeColor="accent5" w:themeTint="BF" w:sz="8" w:space="0"/>
      </w:tblBorders>
    </w:tblPr>
    <w:tblStylePr w:type="firstRow">
      <w:pPr>
        <w:spacing w:before="0" w:after="0" w:line="240" w:lineRule="auto"/>
      </w:pPr>
      <w:rPr>
        <w:b/>
        <w:bCs/>
        <w:color w:val="FFFFFF" w:themeColor="background1"/>
      </w:rPr>
      <w:tblPr/>
      <w:tcPr>
        <w:tcBorders>
          <w:top w:val="single" w:color="78C0D4" w:themeColor="accent5" w:themeTint="BF" w:sz="8" w:space="0"/>
          <w:left w:val="single" w:color="78C0D4" w:themeColor="accent5" w:themeTint="BF" w:sz="8" w:space="0"/>
          <w:bottom w:val="single" w:color="78C0D4" w:themeColor="accent5" w:themeTint="BF" w:sz="8" w:space="0"/>
          <w:right w:val="single" w:color="78C0D4" w:themeColor="accent5" w:themeTint="BF" w:sz="8" w:space="0"/>
          <w:insideH w:val="nil"/>
          <w:insideV w:val="nil"/>
        </w:tcBorders>
        <w:shd w:val="clear" w:color="auto" w:fill="4BACC6" w:themeFill="accent5"/>
      </w:tcPr>
    </w:tblStylePr>
    <w:tblStylePr w:type="lastRow">
      <w:pPr>
        <w:spacing w:before="0" w:after="0" w:line="240" w:lineRule="auto"/>
      </w:pPr>
      <w:rPr>
        <w:b/>
        <w:bCs/>
      </w:rPr>
      <w:tblPr/>
      <w:tcPr>
        <w:tcBorders>
          <w:top w:val="double" w:color="78C0D4" w:themeColor="accent5" w:themeTint="BF" w:sz="6" w:space="0"/>
          <w:left w:val="single" w:color="78C0D4" w:themeColor="accent5" w:themeTint="BF" w:sz="8" w:space="0"/>
          <w:bottom w:val="single" w:color="78C0D4" w:themeColor="accent5" w:themeTint="BF" w:sz="8" w:space="0"/>
          <w:right w:val="single" w:color="78C0D4" w:themeColor="accent5" w:themeTint="BF" w:sz="8" w:space="0"/>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Gemiddeldearcering1-accent6">
    <w:name w:val="Medium Shading 1 Accent 6"/>
    <w:basedOn w:val="Standaardtabel"/>
    <w:uiPriority w:val="63"/>
    <w:rsid w:val="00CB0664"/>
    <w:pPr>
      <w:spacing w:after="0" w:line="240" w:lineRule="auto"/>
    </w:pPr>
    <w:tblPr>
      <w:tblStyleRowBandSize w:val="1"/>
      <w:tblStyleColBandSize w:val="1"/>
      <w:tblBorders>
        <w:top w:val="single" w:color="F9B074" w:themeColor="accent6" w:themeTint="BF" w:sz="8" w:space="0"/>
        <w:left w:val="single" w:color="F9B074" w:themeColor="accent6" w:themeTint="BF" w:sz="8" w:space="0"/>
        <w:bottom w:val="single" w:color="F9B074" w:themeColor="accent6" w:themeTint="BF" w:sz="8" w:space="0"/>
        <w:right w:val="single" w:color="F9B074" w:themeColor="accent6" w:themeTint="BF" w:sz="8" w:space="0"/>
        <w:insideH w:val="single" w:color="F9B074" w:themeColor="accent6" w:themeTint="BF" w:sz="8" w:space="0"/>
      </w:tblBorders>
    </w:tblPr>
    <w:tblStylePr w:type="firstRow">
      <w:pPr>
        <w:spacing w:before="0" w:after="0" w:line="240" w:lineRule="auto"/>
      </w:pPr>
      <w:rPr>
        <w:b/>
        <w:bCs/>
        <w:color w:val="FFFFFF" w:themeColor="background1"/>
      </w:rPr>
      <w:tblPr/>
      <w:tcPr>
        <w:tcBorders>
          <w:top w:val="single" w:color="F9B074" w:themeColor="accent6" w:themeTint="BF" w:sz="8" w:space="0"/>
          <w:left w:val="single" w:color="F9B074" w:themeColor="accent6" w:themeTint="BF" w:sz="8" w:space="0"/>
          <w:bottom w:val="single" w:color="F9B074" w:themeColor="accent6" w:themeTint="BF" w:sz="8" w:space="0"/>
          <w:right w:val="single" w:color="F9B074" w:themeColor="accent6" w:themeTint="BF" w:sz="8" w:space="0"/>
          <w:insideH w:val="nil"/>
          <w:insideV w:val="nil"/>
        </w:tcBorders>
        <w:shd w:val="clear" w:color="auto" w:fill="F79646" w:themeFill="accent6"/>
      </w:tcPr>
    </w:tblStylePr>
    <w:tblStylePr w:type="lastRow">
      <w:pPr>
        <w:spacing w:before="0" w:after="0" w:line="240" w:lineRule="auto"/>
      </w:pPr>
      <w:rPr>
        <w:b/>
        <w:bCs/>
      </w:rPr>
      <w:tblPr/>
      <w:tcPr>
        <w:tcBorders>
          <w:top w:val="double" w:color="F9B074" w:themeColor="accent6" w:themeTint="BF" w:sz="6" w:space="0"/>
          <w:left w:val="single" w:color="F9B074" w:themeColor="accent6" w:themeTint="BF" w:sz="8" w:space="0"/>
          <w:bottom w:val="single" w:color="F9B074" w:themeColor="accent6" w:themeTint="BF" w:sz="8" w:space="0"/>
          <w:right w:val="single" w:color="F9B074" w:themeColor="accent6" w:themeTint="BF" w:sz="8" w:space="0"/>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Gemiddeldearcering2">
    <w:name w:val="Medium Shading 2"/>
    <w:basedOn w:val="Standaardtabel"/>
    <w:uiPriority w:val="64"/>
    <w:rsid w:val="00CB0664"/>
    <w:pPr>
      <w:spacing w:after="0" w:line="240" w:lineRule="auto"/>
    </w:pPr>
    <w:tblPr>
      <w:tblStyleRowBandSize w:val="1"/>
      <w:tblStyleColBandSize w:val="1"/>
      <w:tblBorders>
        <w:top w:val="single" w:color="auto" w:sz="18" w:space="0"/>
        <w:bottom w:val="single" w:color="auto" w:sz="18" w:space="0"/>
      </w:tblBorders>
    </w:tblPr>
    <w:tblStylePr w:type="firstRow">
      <w:pPr>
        <w:spacing w:before="0" w:after="0" w:line="240" w:lineRule="auto"/>
      </w:pPr>
      <w:rPr>
        <w:b/>
        <w:bCs/>
        <w:color w:val="FFFFFF" w:themeColor="background1"/>
      </w:rPr>
      <w:tblPr/>
      <w:tcPr>
        <w:tcBorders>
          <w:top w:val="single" w:color="auto" w:sz="18" w:space="0"/>
          <w:left w:val="nil"/>
          <w:bottom w:val="single" w:color="auto" w:sz="18" w:space="0"/>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color="auto" w:sz="18" w:space="0"/>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rPr>
      <w:tblPr/>
      <w:tcPr>
        <w:tcBorders>
          <w:top w:val="single" w:color="auto" w:sz="18" w:space="0"/>
          <w:left w:val="nil"/>
          <w:bottom w:val="single" w:color="auto" w:sz="18" w:space="0"/>
          <w:right w:val="nil"/>
          <w:insideH w:val="nil"/>
          <w:insideV w:val="nil"/>
        </w:tcBorders>
      </w:tcPr>
    </w:tblStylePr>
  </w:style>
  <w:style w:type="table" w:styleId="Gemiddeldearcering2-accent1">
    <w:name w:val="Medium Shading 2 Accent 1"/>
    <w:basedOn w:val="Standaardtabel"/>
    <w:uiPriority w:val="64"/>
    <w:rsid w:val="00CB0664"/>
    <w:pPr>
      <w:spacing w:after="0" w:line="240" w:lineRule="auto"/>
    </w:pPr>
    <w:tblPr>
      <w:tblStyleRowBandSize w:val="1"/>
      <w:tblStyleColBandSize w:val="1"/>
      <w:tblBorders>
        <w:top w:val="single" w:color="auto" w:sz="18" w:space="0"/>
        <w:bottom w:val="single" w:color="auto" w:sz="18" w:space="0"/>
      </w:tblBorders>
    </w:tblPr>
    <w:tblStylePr w:type="firstRow">
      <w:pPr>
        <w:spacing w:before="0" w:after="0" w:line="240" w:lineRule="auto"/>
      </w:pPr>
      <w:rPr>
        <w:b/>
        <w:bCs/>
        <w:color w:val="FFFFFF" w:themeColor="background1"/>
      </w:rPr>
      <w:tblPr/>
      <w:tcPr>
        <w:tcBorders>
          <w:top w:val="single" w:color="auto" w:sz="18" w:space="0"/>
          <w:left w:val="nil"/>
          <w:bottom w:val="single" w:color="auto" w:sz="18" w:space="0"/>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color="auto" w:sz="18" w:space="0"/>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rPr>
      <w:tblPr/>
      <w:tcPr>
        <w:tcBorders>
          <w:top w:val="single" w:color="auto" w:sz="18" w:space="0"/>
          <w:left w:val="nil"/>
          <w:bottom w:val="single" w:color="auto" w:sz="18" w:space="0"/>
          <w:right w:val="nil"/>
          <w:insideH w:val="nil"/>
          <w:insideV w:val="nil"/>
        </w:tcBorders>
      </w:tcPr>
    </w:tblStylePr>
  </w:style>
  <w:style w:type="table" w:styleId="Gemiddeldearcering2-accent2">
    <w:name w:val="Medium Shading 2 Accent 2"/>
    <w:basedOn w:val="Standaardtabel"/>
    <w:uiPriority w:val="64"/>
    <w:rsid w:val="00CB0664"/>
    <w:pPr>
      <w:spacing w:after="0" w:line="240" w:lineRule="auto"/>
    </w:pPr>
    <w:tblPr>
      <w:tblStyleRowBandSize w:val="1"/>
      <w:tblStyleColBandSize w:val="1"/>
      <w:tblBorders>
        <w:top w:val="single" w:color="auto" w:sz="18" w:space="0"/>
        <w:bottom w:val="single" w:color="auto" w:sz="18" w:space="0"/>
      </w:tblBorders>
    </w:tblPr>
    <w:tblStylePr w:type="firstRow">
      <w:pPr>
        <w:spacing w:before="0" w:after="0" w:line="240" w:lineRule="auto"/>
      </w:pPr>
      <w:rPr>
        <w:b/>
        <w:bCs/>
        <w:color w:val="FFFFFF" w:themeColor="background1"/>
      </w:rPr>
      <w:tblPr/>
      <w:tcPr>
        <w:tcBorders>
          <w:top w:val="single" w:color="auto" w:sz="18" w:space="0"/>
          <w:left w:val="nil"/>
          <w:bottom w:val="single" w:color="auto" w:sz="18" w:space="0"/>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color="auto" w:sz="18" w:space="0"/>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rPr>
      <w:tblPr/>
      <w:tcPr>
        <w:tcBorders>
          <w:top w:val="single" w:color="auto" w:sz="18" w:space="0"/>
          <w:left w:val="nil"/>
          <w:bottom w:val="single" w:color="auto" w:sz="18" w:space="0"/>
          <w:right w:val="nil"/>
          <w:insideH w:val="nil"/>
          <w:insideV w:val="nil"/>
        </w:tcBorders>
      </w:tcPr>
    </w:tblStylePr>
  </w:style>
  <w:style w:type="table" w:styleId="Gemiddeldearcering2-accent3">
    <w:name w:val="Medium Shading 2 Accent 3"/>
    <w:basedOn w:val="Standaardtabel"/>
    <w:uiPriority w:val="64"/>
    <w:rsid w:val="00CB0664"/>
    <w:pPr>
      <w:spacing w:after="0" w:line="240" w:lineRule="auto"/>
    </w:pPr>
    <w:tblPr>
      <w:tblStyleRowBandSize w:val="1"/>
      <w:tblStyleColBandSize w:val="1"/>
      <w:tblBorders>
        <w:top w:val="single" w:color="auto" w:sz="18" w:space="0"/>
        <w:bottom w:val="single" w:color="auto" w:sz="18" w:space="0"/>
      </w:tblBorders>
    </w:tblPr>
    <w:tblStylePr w:type="firstRow">
      <w:pPr>
        <w:spacing w:before="0" w:after="0" w:line="240" w:lineRule="auto"/>
      </w:pPr>
      <w:rPr>
        <w:b/>
        <w:bCs/>
        <w:color w:val="FFFFFF" w:themeColor="background1"/>
      </w:rPr>
      <w:tblPr/>
      <w:tcPr>
        <w:tcBorders>
          <w:top w:val="single" w:color="auto" w:sz="18" w:space="0"/>
          <w:left w:val="nil"/>
          <w:bottom w:val="single" w:color="auto" w:sz="18" w:space="0"/>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color="auto" w:sz="18" w:space="0"/>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rPr>
      <w:tblPr/>
      <w:tcPr>
        <w:tcBorders>
          <w:top w:val="single" w:color="auto" w:sz="18" w:space="0"/>
          <w:left w:val="nil"/>
          <w:bottom w:val="single" w:color="auto" w:sz="18" w:space="0"/>
          <w:right w:val="nil"/>
          <w:insideH w:val="nil"/>
          <w:insideV w:val="nil"/>
        </w:tcBorders>
      </w:tcPr>
    </w:tblStylePr>
  </w:style>
  <w:style w:type="table" w:styleId="Gemiddeldearcering2-accent4">
    <w:name w:val="Medium Shading 2 Accent 4"/>
    <w:basedOn w:val="Standaardtabel"/>
    <w:uiPriority w:val="64"/>
    <w:rsid w:val="00CB0664"/>
    <w:pPr>
      <w:spacing w:after="0" w:line="240" w:lineRule="auto"/>
    </w:pPr>
    <w:tblPr>
      <w:tblStyleRowBandSize w:val="1"/>
      <w:tblStyleColBandSize w:val="1"/>
      <w:tblBorders>
        <w:top w:val="single" w:color="auto" w:sz="18" w:space="0"/>
        <w:bottom w:val="single" w:color="auto" w:sz="18" w:space="0"/>
      </w:tblBorders>
    </w:tblPr>
    <w:tblStylePr w:type="firstRow">
      <w:pPr>
        <w:spacing w:before="0" w:after="0" w:line="240" w:lineRule="auto"/>
      </w:pPr>
      <w:rPr>
        <w:b/>
        <w:bCs/>
        <w:color w:val="FFFFFF" w:themeColor="background1"/>
      </w:rPr>
      <w:tblPr/>
      <w:tcPr>
        <w:tcBorders>
          <w:top w:val="single" w:color="auto" w:sz="18" w:space="0"/>
          <w:left w:val="nil"/>
          <w:bottom w:val="single" w:color="auto" w:sz="18" w:space="0"/>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color="auto" w:sz="18" w:space="0"/>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rPr>
      <w:tblPr/>
      <w:tcPr>
        <w:tcBorders>
          <w:top w:val="single" w:color="auto" w:sz="18" w:space="0"/>
          <w:left w:val="nil"/>
          <w:bottom w:val="single" w:color="auto" w:sz="18" w:space="0"/>
          <w:right w:val="nil"/>
          <w:insideH w:val="nil"/>
          <w:insideV w:val="nil"/>
        </w:tcBorders>
      </w:tcPr>
    </w:tblStylePr>
  </w:style>
  <w:style w:type="table" w:styleId="Gemiddeldearcering2-accent5">
    <w:name w:val="Medium Shading 2 Accent 5"/>
    <w:basedOn w:val="Standaardtabel"/>
    <w:uiPriority w:val="64"/>
    <w:rsid w:val="00CB0664"/>
    <w:pPr>
      <w:spacing w:after="0" w:line="240" w:lineRule="auto"/>
    </w:pPr>
    <w:tblPr>
      <w:tblStyleRowBandSize w:val="1"/>
      <w:tblStyleColBandSize w:val="1"/>
      <w:tblBorders>
        <w:top w:val="single" w:color="auto" w:sz="18" w:space="0"/>
        <w:bottom w:val="single" w:color="auto" w:sz="18" w:space="0"/>
      </w:tblBorders>
    </w:tblPr>
    <w:tblStylePr w:type="firstRow">
      <w:pPr>
        <w:spacing w:before="0" w:after="0" w:line="240" w:lineRule="auto"/>
      </w:pPr>
      <w:rPr>
        <w:b/>
        <w:bCs/>
        <w:color w:val="FFFFFF" w:themeColor="background1"/>
      </w:rPr>
      <w:tblPr/>
      <w:tcPr>
        <w:tcBorders>
          <w:top w:val="single" w:color="auto" w:sz="18" w:space="0"/>
          <w:left w:val="nil"/>
          <w:bottom w:val="single" w:color="auto" w:sz="18" w:space="0"/>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color="auto" w:sz="18" w:space="0"/>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rPr>
      <w:tblPr/>
      <w:tcPr>
        <w:tcBorders>
          <w:top w:val="single" w:color="auto" w:sz="18" w:space="0"/>
          <w:left w:val="nil"/>
          <w:bottom w:val="single" w:color="auto" w:sz="18" w:space="0"/>
          <w:right w:val="nil"/>
          <w:insideH w:val="nil"/>
          <w:insideV w:val="nil"/>
        </w:tcBorders>
      </w:tcPr>
    </w:tblStylePr>
  </w:style>
  <w:style w:type="table" w:styleId="Gemiddeldearcering2-accent6">
    <w:name w:val="Medium Shading 2 Accent 6"/>
    <w:basedOn w:val="Standaardtabel"/>
    <w:uiPriority w:val="64"/>
    <w:rsid w:val="00CB0664"/>
    <w:pPr>
      <w:spacing w:after="0" w:line="240" w:lineRule="auto"/>
    </w:pPr>
    <w:tblPr>
      <w:tblStyleRowBandSize w:val="1"/>
      <w:tblStyleColBandSize w:val="1"/>
      <w:tblBorders>
        <w:top w:val="single" w:color="auto" w:sz="18" w:space="0"/>
        <w:bottom w:val="single" w:color="auto" w:sz="18" w:space="0"/>
      </w:tblBorders>
    </w:tblPr>
    <w:tblStylePr w:type="firstRow">
      <w:pPr>
        <w:spacing w:before="0" w:after="0" w:line="240" w:lineRule="auto"/>
      </w:pPr>
      <w:rPr>
        <w:b/>
        <w:bCs/>
        <w:color w:val="FFFFFF" w:themeColor="background1"/>
      </w:rPr>
      <w:tblPr/>
      <w:tcPr>
        <w:tcBorders>
          <w:top w:val="single" w:color="auto" w:sz="18" w:space="0"/>
          <w:left w:val="nil"/>
          <w:bottom w:val="single" w:color="auto" w:sz="18" w:space="0"/>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color="auto" w:sz="18" w:space="0"/>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rPr>
      <w:tblPr/>
      <w:tcPr>
        <w:tcBorders>
          <w:top w:val="single" w:color="auto" w:sz="18" w:space="0"/>
          <w:left w:val="nil"/>
          <w:bottom w:val="single" w:color="auto" w:sz="18" w:space="0"/>
          <w:right w:val="nil"/>
          <w:insideH w:val="nil"/>
          <w:insideV w:val="nil"/>
        </w:tcBorders>
      </w:tcPr>
    </w:tblStylePr>
  </w:style>
  <w:style w:type="table" w:styleId="Gemiddeldelijst1">
    <w:name w:val="Medium List 1"/>
    <w:basedOn w:val="Standaardtabel"/>
    <w:uiPriority w:val="65"/>
    <w:rsid w:val="00CB0664"/>
    <w:pPr>
      <w:spacing w:after="0" w:line="240" w:lineRule="auto"/>
    </w:pPr>
    <w:rPr>
      <w:color w:val="000000" w:themeColor="text1"/>
    </w:rPr>
    <w:tblPr>
      <w:tblStyleRowBandSize w:val="1"/>
      <w:tblStyleColBandSize w:val="1"/>
      <w:tblBorders>
        <w:top w:val="single" w:color="000000" w:themeColor="text1" w:sz="8" w:space="0"/>
        <w:bottom w:val="single" w:color="000000" w:themeColor="text1" w:sz="8" w:space="0"/>
      </w:tblBorders>
    </w:tblPr>
    <w:tblStylePr w:type="firstRow">
      <w:rPr>
        <w:rFonts w:asciiTheme="majorHAnsi" w:hAnsiTheme="majorHAnsi" w:eastAsiaTheme="majorEastAsia" w:cstheme="majorBidi"/>
      </w:rPr>
      <w:tblPr/>
      <w:tcPr>
        <w:tcBorders>
          <w:top w:val="nil"/>
          <w:bottom w:val="single" w:color="000000" w:themeColor="text1" w:sz="8" w:space="0"/>
        </w:tcBorders>
      </w:tcPr>
    </w:tblStylePr>
    <w:tblStylePr w:type="lastRow">
      <w:rPr>
        <w:b/>
        <w:bCs/>
        <w:color w:val="1F497D" w:themeColor="text2"/>
      </w:rPr>
      <w:tblPr/>
      <w:tcPr>
        <w:tcBorders>
          <w:top w:val="single" w:color="000000" w:themeColor="text1" w:sz="8" w:space="0"/>
          <w:bottom w:val="single" w:color="000000" w:themeColor="text1" w:sz="8" w:space="0"/>
        </w:tcBorders>
      </w:tcPr>
    </w:tblStylePr>
    <w:tblStylePr w:type="firstCol">
      <w:rPr>
        <w:b/>
        <w:bCs/>
      </w:rPr>
    </w:tblStylePr>
    <w:tblStylePr w:type="lastCol">
      <w:rPr>
        <w:b/>
        <w:bCs/>
      </w:rPr>
      <w:tblPr/>
      <w:tcPr>
        <w:tcBorders>
          <w:top w:val="single" w:color="000000" w:themeColor="text1" w:sz="8" w:space="0"/>
          <w:bottom w:val="single" w:color="000000" w:themeColor="text1" w:sz="8" w:space="0"/>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Gemiddeldelijst1-accent1">
    <w:name w:val="Medium List 1 Accent 1"/>
    <w:basedOn w:val="Standaardtabel"/>
    <w:uiPriority w:val="65"/>
    <w:rsid w:val="00CB0664"/>
    <w:pPr>
      <w:spacing w:after="0" w:line="240" w:lineRule="auto"/>
    </w:pPr>
    <w:rPr>
      <w:color w:val="000000" w:themeColor="text1"/>
    </w:rPr>
    <w:tblPr>
      <w:tblStyleRowBandSize w:val="1"/>
      <w:tblStyleColBandSize w:val="1"/>
      <w:tblBorders>
        <w:top w:val="single" w:color="4F81BD" w:themeColor="accent1" w:sz="8" w:space="0"/>
        <w:bottom w:val="single" w:color="4F81BD" w:themeColor="accent1" w:sz="8" w:space="0"/>
      </w:tblBorders>
    </w:tblPr>
    <w:tblStylePr w:type="firstRow">
      <w:rPr>
        <w:rFonts w:asciiTheme="majorHAnsi" w:hAnsiTheme="majorHAnsi" w:eastAsiaTheme="majorEastAsia" w:cstheme="majorBidi"/>
      </w:rPr>
      <w:tblPr/>
      <w:tcPr>
        <w:tcBorders>
          <w:top w:val="nil"/>
          <w:bottom w:val="single" w:color="4F81BD" w:themeColor="accent1" w:sz="8" w:space="0"/>
        </w:tcBorders>
      </w:tcPr>
    </w:tblStylePr>
    <w:tblStylePr w:type="lastRow">
      <w:rPr>
        <w:b/>
        <w:bCs/>
        <w:color w:val="1F497D" w:themeColor="text2"/>
      </w:rPr>
      <w:tblPr/>
      <w:tcPr>
        <w:tcBorders>
          <w:top w:val="single" w:color="4F81BD" w:themeColor="accent1" w:sz="8" w:space="0"/>
          <w:bottom w:val="single" w:color="4F81BD" w:themeColor="accent1" w:sz="8" w:space="0"/>
        </w:tcBorders>
      </w:tcPr>
    </w:tblStylePr>
    <w:tblStylePr w:type="firstCol">
      <w:rPr>
        <w:b/>
        <w:bCs/>
      </w:rPr>
    </w:tblStylePr>
    <w:tblStylePr w:type="lastCol">
      <w:rPr>
        <w:b/>
        <w:bCs/>
      </w:rPr>
      <w:tblPr/>
      <w:tcPr>
        <w:tcBorders>
          <w:top w:val="single" w:color="4F81BD" w:themeColor="accent1" w:sz="8" w:space="0"/>
          <w:bottom w:val="single" w:color="4F81BD" w:themeColor="accent1" w:sz="8" w:space="0"/>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Gemiddeldelijst1-accent2">
    <w:name w:val="Medium List 1 Accent 2"/>
    <w:basedOn w:val="Standaardtabel"/>
    <w:uiPriority w:val="65"/>
    <w:rsid w:val="00CB0664"/>
    <w:pPr>
      <w:spacing w:after="0" w:line="240" w:lineRule="auto"/>
    </w:pPr>
    <w:rPr>
      <w:color w:val="000000" w:themeColor="text1"/>
    </w:rPr>
    <w:tblPr>
      <w:tblStyleRowBandSize w:val="1"/>
      <w:tblStyleColBandSize w:val="1"/>
      <w:tblBorders>
        <w:top w:val="single" w:color="C0504D" w:themeColor="accent2" w:sz="8" w:space="0"/>
        <w:bottom w:val="single" w:color="C0504D" w:themeColor="accent2" w:sz="8" w:space="0"/>
      </w:tblBorders>
    </w:tblPr>
    <w:tblStylePr w:type="firstRow">
      <w:rPr>
        <w:rFonts w:asciiTheme="majorHAnsi" w:hAnsiTheme="majorHAnsi" w:eastAsiaTheme="majorEastAsia" w:cstheme="majorBidi"/>
      </w:rPr>
      <w:tblPr/>
      <w:tcPr>
        <w:tcBorders>
          <w:top w:val="nil"/>
          <w:bottom w:val="single" w:color="C0504D" w:themeColor="accent2" w:sz="8" w:space="0"/>
        </w:tcBorders>
      </w:tcPr>
    </w:tblStylePr>
    <w:tblStylePr w:type="lastRow">
      <w:rPr>
        <w:b/>
        <w:bCs/>
        <w:color w:val="1F497D" w:themeColor="text2"/>
      </w:rPr>
      <w:tblPr/>
      <w:tcPr>
        <w:tcBorders>
          <w:top w:val="single" w:color="C0504D" w:themeColor="accent2" w:sz="8" w:space="0"/>
          <w:bottom w:val="single" w:color="C0504D" w:themeColor="accent2" w:sz="8" w:space="0"/>
        </w:tcBorders>
      </w:tcPr>
    </w:tblStylePr>
    <w:tblStylePr w:type="firstCol">
      <w:rPr>
        <w:b/>
        <w:bCs/>
      </w:rPr>
    </w:tblStylePr>
    <w:tblStylePr w:type="lastCol">
      <w:rPr>
        <w:b/>
        <w:bCs/>
      </w:rPr>
      <w:tblPr/>
      <w:tcPr>
        <w:tcBorders>
          <w:top w:val="single" w:color="C0504D" w:themeColor="accent2" w:sz="8" w:space="0"/>
          <w:bottom w:val="single" w:color="C0504D" w:themeColor="accent2" w:sz="8" w:space="0"/>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Gemiddeldelijst1-accent3">
    <w:name w:val="Medium List 1 Accent 3"/>
    <w:basedOn w:val="Standaardtabel"/>
    <w:uiPriority w:val="65"/>
    <w:rsid w:val="00CB0664"/>
    <w:pPr>
      <w:spacing w:after="0" w:line="240" w:lineRule="auto"/>
    </w:pPr>
    <w:rPr>
      <w:color w:val="000000" w:themeColor="text1"/>
    </w:rPr>
    <w:tblPr>
      <w:tblStyleRowBandSize w:val="1"/>
      <w:tblStyleColBandSize w:val="1"/>
      <w:tblBorders>
        <w:top w:val="single" w:color="9BBB59" w:themeColor="accent3" w:sz="8" w:space="0"/>
        <w:bottom w:val="single" w:color="9BBB59" w:themeColor="accent3" w:sz="8" w:space="0"/>
      </w:tblBorders>
    </w:tblPr>
    <w:tblStylePr w:type="firstRow">
      <w:rPr>
        <w:rFonts w:asciiTheme="majorHAnsi" w:hAnsiTheme="majorHAnsi" w:eastAsiaTheme="majorEastAsia" w:cstheme="majorBidi"/>
      </w:rPr>
      <w:tblPr/>
      <w:tcPr>
        <w:tcBorders>
          <w:top w:val="nil"/>
          <w:bottom w:val="single" w:color="9BBB59" w:themeColor="accent3" w:sz="8" w:space="0"/>
        </w:tcBorders>
      </w:tcPr>
    </w:tblStylePr>
    <w:tblStylePr w:type="lastRow">
      <w:rPr>
        <w:b/>
        <w:bCs/>
        <w:color w:val="1F497D" w:themeColor="text2"/>
      </w:rPr>
      <w:tblPr/>
      <w:tcPr>
        <w:tcBorders>
          <w:top w:val="single" w:color="9BBB59" w:themeColor="accent3" w:sz="8" w:space="0"/>
          <w:bottom w:val="single" w:color="9BBB59" w:themeColor="accent3" w:sz="8" w:space="0"/>
        </w:tcBorders>
      </w:tcPr>
    </w:tblStylePr>
    <w:tblStylePr w:type="firstCol">
      <w:rPr>
        <w:b/>
        <w:bCs/>
      </w:rPr>
    </w:tblStylePr>
    <w:tblStylePr w:type="lastCol">
      <w:rPr>
        <w:b/>
        <w:bCs/>
      </w:rPr>
      <w:tblPr/>
      <w:tcPr>
        <w:tcBorders>
          <w:top w:val="single" w:color="9BBB59" w:themeColor="accent3" w:sz="8" w:space="0"/>
          <w:bottom w:val="single" w:color="9BBB59" w:themeColor="accent3" w:sz="8" w:space="0"/>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Gemiddeldelijst1-accent4">
    <w:name w:val="Medium List 1 Accent 4"/>
    <w:basedOn w:val="Standaardtabel"/>
    <w:uiPriority w:val="65"/>
    <w:rsid w:val="00CB0664"/>
    <w:pPr>
      <w:spacing w:after="0" w:line="240" w:lineRule="auto"/>
    </w:pPr>
    <w:rPr>
      <w:color w:val="000000" w:themeColor="text1"/>
    </w:rPr>
    <w:tblPr>
      <w:tblStyleRowBandSize w:val="1"/>
      <w:tblStyleColBandSize w:val="1"/>
      <w:tblBorders>
        <w:top w:val="single" w:color="8064A2" w:themeColor="accent4" w:sz="8" w:space="0"/>
        <w:bottom w:val="single" w:color="8064A2" w:themeColor="accent4" w:sz="8" w:space="0"/>
      </w:tblBorders>
    </w:tblPr>
    <w:tblStylePr w:type="firstRow">
      <w:rPr>
        <w:rFonts w:asciiTheme="majorHAnsi" w:hAnsiTheme="majorHAnsi" w:eastAsiaTheme="majorEastAsia" w:cstheme="majorBidi"/>
      </w:rPr>
      <w:tblPr/>
      <w:tcPr>
        <w:tcBorders>
          <w:top w:val="nil"/>
          <w:bottom w:val="single" w:color="8064A2" w:themeColor="accent4" w:sz="8" w:space="0"/>
        </w:tcBorders>
      </w:tcPr>
    </w:tblStylePr>
    <w:tblStylePr w:type="lastRow">
      <w:rPr>
        <w:b/>
        <w:bCs/>
        <w:color w:val="1F497D" w:themeColor="text2"/>
      </w:rPr>
      <w:tblPr/>
      <w:tcPr>
        <w:tcBorders>
          <w:top w:val="single" w:color="8064A2" w:themeColor="accent4" w:sz="8" w:space="0"/>
          <w:bottom w:val="single" w:color="8064A2" w:themeColor="accent4" w:sz="8" w:space="0"/>
        </w:tcBorders>
      </w:tcPr>
    </w:tblStylePr>
    <w:tblStylePr w:type="firstCol">
      <w:rPr>
        <w:b/>
        <w:bCs/>
      </w:rPr>
    </w:tblStylePr>
    <w:tblStylePr w:type="lastCol">
      <w:rPr>
        <w:b/>
        <w:bCs/>
      </w:rPr>
      <w:tblPr/>
      <w:tcPr>
        <w:tcBorders>
          <w:top w:val="single" w:color="8064A2" w:themeColor="accent4" w:sz="8" w:space="0"/>
          <w:bottom w:val="single" w:color="8064A2" w:themeColor="accent4" w:sz="8" w:space="0"/>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Gemiddeldelijst1-accent5">
    <w:name w:val="Medium List 1 Accent 5"/>
    <w:basedOn w:val="Standaardtabel"/>
    <w:uiPriority w:val="65"/>
    <w:rsid w:val="00CB0664"/>
    <w:pPr>
      <w:spacing w:after="0" w:line="240" w:lineRule="auto"/>
    </w:pPr>
    <w:rPr>
      <w:color w:val="000000" w:themeColor="text1"/>
    </w:rPr>
    <w:tblPr>
      <w:tblStyleRowBandSize w:val="1"/>
      <w:tblStyleColBandSize w:val="1"/>
      <w:tblBorders>
        <w:top w:val="single" w:color="4BACC6" w:themeColor="accent5" w:sz="8" w:space="0"/>
        <w:bottom w:val="single" w:color="4BACC6" w:themeColor="accent5" w:sz="8" w:space="0"/>
      </w:tblBorders>
    </w:tblPr>
    <w:tblStylePr w:type="firstRow">
      <w:rPr>
        <w:rFonts w:asciiTheme="majorHAnsi" w:hAnsiTheme="majorHAnsi" w:eastAsiaTheme="majorEastAsia" w:cstheme="majorBidi"/>
      </w:rPr>
      <w:tblPr/>
      <w:tcPr>
        <w:tcBorders>
          <w:top w:val="nil"/>
          <w:bottom w:val="single" w:color="4BACC6" w:themeColor="accent5" w:sz="8" w:space="0"/>
        </w:tcBorders>
      </w:tcPr>
    </w:tblStylePr>
    <w:tblStylePr w:type="lastRow">
      <w:rPr>
        <w:b/>
        <w:bCs/>
        <w:color w:val="1F497D" w:themeColor="text2"/>
      </w:rPr>
      <w:tblPr/>
      <w:tcPr>
        <w:tcBorders>
          <w:top w:val="single" w:color="4BACC6" w:themeColor="accent5" w:sz="8" w:space="0"/>
          <w:bottom w:val="single" w:color="4BACC6" w:themeColor="accent5" w:sz="8" w:space="0"/>
        </w:tcBorders>
      </w:tcPr>
    </w:tblStylePr>
    <w:tblStylePr w:type="firstCol">
      <w:rPr>
        <w:b/>
        <w:bCs/>
      </w:rPr>
    </w:tblStylePr>
    <w:tblStylePr w:type="lastCol">
      <w:rPr>
        <w:b/>
        <w:bCs/>
      </w:rPr>
      <w:tblPr/>
      <w:tcPr>
        <w:tcBorders>
          <w:top w:val="single" w:color="4BACC6" w:themeColor="accent5" w:sz="8" w:space="0"/>
          <w:bottom w:val="single" w:color="4BACC6" w:themeColor="accent5" w:sz="8" w:space="0"/>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Gemiddeldelijst1-accent6">
    <w:name w:val="Medium List 1 Accent 6"/>
    <w:basedOn w:val="Standaardtabel"/>
    <w:uiPriority w:val="65"/>
    <w:rsid w:val="00CB0664"/>
    <w:pPr>
      <w:spacing w:after="0" w:line="240" w:lineRule="auto"/>
    </w:pPr>
    <w:rPr>
      <w:color w:val="000000" w:themeColor="text1"/>
    </w:rPr>
    <w:tblPr>
      <w:tblStyleRowBandSize w:val="1"/>
      <w:tblStyleColBandSize w:val="1"/>
      <w:tblBorders>
        <w:top w:val="single" w:color="F79646" w:themeColor="accent6" w:sz="8" w:space="0"/>
        <w:bottom w:val="single" w:color="F79646" w:themeColor="accent6" w:sz="8" w:space="0"/>
      </w:tblBorders>
    </w:tblPr>
    <w:tblStylePr w:type="firstRow">
      <w:rPr>
        <w:rFonts w:asciiTheme="majorHAnsi" w:hAnsiTheme="majorHAnsi" w:eastAsiaTheme="majorEastAsia" w:cstheme="majorBidi"/>
      </w:rPr>
      <w:tblPr/>
      <w:tcPr>
        <w:tcBorders>
          <w:top w:val="nil"/>
          <w:bottom w:val="single" w:color="F79646" w:themeColor="accent6" w:sz="8" w:space="0"/>
        </w:tcBorders>
      </w:tcPr>
    </w:tblStylePr>
    <w:tblStylePr w:type="lastRow">
      <w:rPr>
        <w:b/>
        <w:bCs/>
        <w:color w:val="1F497D" w:themeColor="text2"/>
      </w:rPr>
      <w:tblPr/>
      <w:tcPr>
        <w:tcBorders>
          <w:top w:val="single" w:color="F79646" w:themeColor="accent6" w:sz="8" w:space="0"/>
          <w:bottom w:val="single" w:color="F79646" w:themeColor="accent6" w:sz="8" w:space="0"/>
        </w:tcBorders>
      </w:tcPr>
    </w:tblStylePr>
    <w:tblStylePr w:type="firstCol">
      <w:rPr>
        <w:b/>
        <w:bCs/>
      </w:rPr>
    </w:tblStylePr>
    <w:tblStylePr w:type="lastCol">
      <w:rPr>
        <w:b/>
        <w:bCs/>
      </w:rPr>
      <w:tblPr/>
      <w:tcPr>
        <w:tcBorders>
          <w:top w:val="single" w:color="F79646" w:themeColor="accent6" w:sz="8" w:space="0"/>
          <w:bottom w:val="single" w:color="F79646" w:themeColor="accent6" w:sz="8" w:space="0"/>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Gemiddeldelijst2">
    <w:name w:val="Medium List 2"/>
    <w:basedOn w:val="Standaardtabel"/>
    <w:uiPriority w:val="66"/>
    <w:rsid w:val="00CB0664"/>
    <w:pPr>
      <w:spacing w:after="0" w:line="240" w:lineRule="auto"/>
    </w:pPr>
    <w:rPr>
      <w:rFonts w:asciiTheme="majorHAnsi" w:hAnsiTheme="majorHAnsi" w:eastAsiaTheme="majorEastAsia" w:cstheme="majorBidi"/>
      <w:color w:val="000000" w:themeColor="text1"/>
    </w:rPr>
    <w:tblPr>
      <w:tblStyleRowBandSize w:val="1"/>
      <w:tblStyleColBandSize w:val="1"/>
      <w:tblBorders>
        <w:top w:val="single" w:color="000000" w:themeColor="text1" w:sz="8" w:space="0"/>
        <w:left w:val="single" w:color="000000" w:themeColor="text1" w:sz="8" w:space="0"/>
        <w:bottom w:val="single" w:color="000000" w:themeColor="text1" w:sz="8" w:space="0"/>
        <w:right w:val="single" w:color="000000" w:themeColor="text1" w:sz="8" w:space="0"/>
      </w:tblBorders>
    </w:tblPr>
    <w:tblStylePr w:type="firstRow">
      <w:rPr>
        <w:sz w:val="24"/>
        <w:szCs w:val="24"/>
      </w:rPr>
      <w:tblPr/>
      <w:tcPr>
        <w:tcBorders>
          <w:top w:val="nil"/>
          <w:left w:val="nil"/>
          <w:bottom w:val="single" w:color="000000" w:themeColor="text1" w:sz="24" w:space="0"/>
          <w:right w:val="nil"/>
          <w:insideH w:val="nil"/>
          <w:insideV w:val="nil"/>
        </w:tcBorders>
        <w:shd w:val="clear" w:color="auto" w:fill="FFFFFF" w:themeFill="background1"/>
      </w:tcPr>
    </w:tblStylePr>
    <w:tblStylePr w:type="lastRow">
      <w:tblPr/>
      <w:tcPr>
        <w:tcBorders>
          <w:top w:val="single" w:color="000000" w:themeColor="text1"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000000" w:themeColor="text1" w:sz="8" w:space="0"/>
          <w:insideH w:val="nil"/>
          <w:insideV w:val="nil"/>
        </w:tcBorders>
        <w:shd w:val="clear" w:color="auto" w:fill="FFFFFF" w:themeFill="background1"/>
      </w:tcPr>
    </w:tblStylePr>
    <w:tblStylePr w:type="lastCol">
      <w:tblPr/>
      <w:tcPr>
        <w:tcBorders>
          <w:top w:val="nil"/>
          <w:left w:val="single" w:color="000000" w:themeColor="text1"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Gemiddeldelijst2-accent1">
    <w:name w:val="Medium List 2 Accent 1"/>
    <w:basedOn w:val="Standaardtabel"/>
    <w:uiPriority w:val="66"/>
    <w:rsid w:val="00CB0664"/>
    <w:pPr>
      <w:spacing w:after="0" w:line="240" w:lineRule="auto"/>
    </w:pPr>
    <w:rPr>
      <w:rFonts w:asciiTheme="majorHAnsi" w:hAnsiTheme="majorHAnsi" w:eastAsiaTheme="majorEastAsia" w:cstheme="majorBidi"/>
      <w:color w:val="000000" w:themeColor="text1"/>
    </w:rPr>
    <w:tblPr>
      <w:tblStyleRowBandSize w:val="1"/>
      <w:tblStyleColBandSize w:val="1"/>
      <w:tblBorders>
        <w:top w:val="single" w:color="4F81BD" w:themeColor="accent1" w:sz="8" w:space="0"/>
        <w:left w:val="single" w:color="4F81BD" w:themeColor="accent1" w:sz="8" w:space="0"/>
        <w:bottom w:val="single" w:color="4F81BD" w:themeColor="accent1" w:sz="8" w:space="0"/>
        <w:right w:val="single" w:color="4F81BD" w:themeColor="accent1" w:sz="8" w:space="0"/>
      </w:tblBorders>
    </w:tblPr>
    <w:tblStylePr w:type="firstRow">
      <w:rPr>
        <w:sz w:val="24"/>
        <w:szCs w:val="24"/>
      </w:rPr>
      <w:tblPr/>
      <w:tcPr>
        <w:tcBorders>
          <w:top w:val="nil"/>
          <w:left w:val="nil"/>
          <w:bottom w:val="single" w:color="4F81BD" w:themeColor="accent1" w:sz="24" w:space="0"/>
          <w:right w:val="nil"/>
          <w:insideH w:val="nil"/>
          <w:insideV w:val="nil"/>
        </w:tcBorders>
        <w:shd w:val="clear" w:color="auto" w:fill="FFFFFF" w:themeFill="background1"/>
      </w:tcPr>
    </w:tblStylePr>
    <w:tblStylePr w:type="lastRow">
      <w:tblPr/>
      <w:tcPr>
        <w:tcBorders>
          <w:top w:val="single" w:color="4F81BD" w:themeColor="accent1"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4F81BD" w:themeColor="accent1" w:sz="8" w:space="0"/>
          <w:insideH w:val="nil"/>
          <w:insideV w:val="nil"/>
        </w:tcBorders>
        <w:shd w:val="clear" w:color="auto" w:fill="FFFFFF" w:themeFill="background1"/>
      </w:tcPr>
    </w:tblStylePr>
    <w:tblStylePr w:type="lastCol">
      <w:tblPr/>
      <w:tcPr>
        <w:tcBorders>
          <w:top w:val="nil"/>
          <w:left w:val="single" w:color="4F81BD" w:themeColor="accent1"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Gemiddeldelijst2-accent2">
    <w:name w:val="Medium List 2 Accent 2"/>
    <w:basedOn w:val="Standaardtabel"/>
    <w:uiPriority w:val="66"/>
    <w:rsid w:val="00CB0664"/>
    <w:pPr>
      <w:spacing w:after="0" w:line="240" w:lineRule="auto"/>
    </w:pPr>
    <w:rPr>
      <w:rFonts w:asciiTheme="majorHAnsi" w:hAnsiTheme="majorHAnsi" w:eastAsiaTheme="majorEastAsia" w:cstheme="majorBidi"/>
      <w:color w:val="000000" w:themeColor="text1"/>
    </w:rPr>
    <w:tblPr>
      <w:tblStyleRowBandSize w:val="1"/>
      <w:tblStyleColBandSize w:val="1"/>
      <w:tblBorders>
        <w:top w:val="single" w:color="C0504D" w:themeColor="accent2" w:sz="8" w:space="0"/>
        <w:left w:val="single" w:color="C0504D" w:themeColor="accent2" w:sz="8" w:space="0"/>
        <w:bottom w:val="single" w:color="C0504D" w:themeColor="accent2" w:sz="8" w:space="0"/>
        <w:right w:val="single" w:color="C0504D" w:themeColor="accent2" w:sz="8" w:space="0"/>
      </w:tblBorders>
    </w:tblPr>
    <w:tblStylePr w:type="firstRow">
      <w:rPr>
        <w:sz w:val="24"/>
        <w:szCs w:val="24"/>
      </w:rPr>
      <w:tblPr/>
      <w:tcPr>
        <w:tcBorders>
          <w:top w:val="nil"/>
          <w:left w:val="nil"/>
          <w:bottom w:val="single" w:color="C0504D" w:themeColor="accent2" w:sz="24" w:space="0"/>
          <w:right w:val="nil"/>
          <w:insideH w:val="nil"/>
          <w:insideV w:val="nil"/>
        </w:tcBorders>
        <w:shd w:val="clear" w:color="auto" w:fill="FFFFFF" w:themeFill="background1"/>
      </w:tcPr>
    </w:tblStylePr>
    <w:tblStylePr w:type="lastRow">
      <w:tblPr/>
      <w:tcPr>
        <w:tcBorders>
          <w:top w:val="single" w:color="C0504D" w:themeColor="accent2"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C0504D" w:themeColor="accent2" w:sz="8" w:space="0"/>
          <w:insideH w:val="nil"/>
          <w:insideV w:val="nil"/>
        </w:tcBorders>
        <w:shd w:val="clear" w:color="auto" w:fill="FFFFFF" w:themeFill="background1"/>
      </w:tcPr>
    </w:tblStylePr>
    <w:tblStylePr w:type="lastCol">
      <w:tblPr/>
      <w:tcPr>
        <w:tcBorders>
          <w:top w:val="nil"/>
          <w:left w:val="single" w:color="C0504D" w:themeColor="accent2"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Gemiddeldelijst2-accent3">
    <w:name w:val="Medium List 2 Accent 3"/>
    <w:basedOn w:val="Standaardtabel"/>
    <w:uiPriority w:val="66"/>
    <w:rsid w:val="00CB0664"/>
    <w:pPr>
      <w:spacing w:after="0" w:line="240" w:lineRule="auto"/>
    </w:pPr>
    <w:rPr>
      <w:rFonts w:asciiTheme="majorHAnsi" w:hAnsiTheme="majorHAnsi" w:eastAsiaTheme="majorEastAsia" w:cstheme="majorBidi"/>
      <w:color w:val="000000" w:themeColor="text1"/>
    </w:rPr>
    <w:tblPr>
      <w:tblStyleRowBandSize w:val="1"/>
      <w:tblStyleColBandSize w:val="1"/>
      <w:tblBorders>
        <w:top w:val="single" w:color="9BBB59" w:themeColor="accent3" w:sz="8" w:space="0"/>
        <w:left w:val="single" w:color="9BBB59" w:themeColor="accent3" w:sz="8" w:space="0"/>
        <w:bottom w:val="single" w:color="9BBB59" w:themeColor="accent3" w:sz="8" w:space="0"/>
        <w:right w:val="single" w:color="9BBB59" w:themeColor="accent3" w:sz="8" w:space="0"/>
      </w:tblBorders>
    </w:tblPr>
    <w:tblStylePr w:type="firstRow">
      <w:rPr>
        <w:sz w:val="24"/>
        <w:szCs w:val="24"/>
      </w:rPr>
      <w:tblPr/>
      <w:tcPr>
        <w:tcBorders>
          <w:top w:val="nil"/>
          <w:left w:val="nil"/>
          <w:bottom w:val="single" w:color="9BBB59" w:themeColor="accent3" w:sz="24" w:space="0"/>
          <w:right w:val="nil"/>
          <w:insideH w:val="nil"/>
          <w:insideV w:val="nil"/>
        </w:tcBorders>
        <w:shd w:val="clear" w:color="auto" w:fill="FFFFFF" w:themeFill="background1"/>
      </w:tcPr>
    </w:tblStylePr>
    <w:tblStylePr w:type="lastRow">
      <w:tblPr/>
      <w:tcPr>
        <w:tcBorders>
          <w:top w:val="single" w:color="9BBB59" w:themeColor="accent3"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9BBB59" w:themeColor="accent3" w:sz="8" w:space="0"/>
          <w:insideH w:val="nil"/>
          <w:insideV w:val="nil"/>
        </w:tcBorders>
        <w:shd w:val="clear" w:color="auto" w:fill="FFFFFF" w:themeFill="background1"/>
      </w:tcPr>
    </w:tblStylePr>
    <w:tblStylePr w:type="lastCol">
      <w:tblPr/>
      <w:tcPr>
        <w:tcBorders>
          <w:top w:val="nil"/>
          <w:left w:val="single" w:color="9BBB59" w:themeColor="accent3"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Gemiddeldelijst2-accent4">
    <w:name w:val="Medium List 2 Accent 4"/>
    <w:basedOn w:val="Standaardtabel"/>
    <w:uiPriority w:val="66"/>
    <w:rsid w:val="00CB0664"/>
    <w:pPr>
      <w:spacing w:after="0" w:line="240" w:lineRule="auto"/>
    </w:pPr>
    <w:rPr>
      <w:rFonts w:asciiTheme="majorHAnsi" w:hAnsiTheme="majorHAnsi" w:eastAsiaTheme="majorEastAsia" w:cstheme="majorBidi"/>
      <w:color w:val="000000" w:themeColor="text1"/>
    </w:rPr>
    <w:tblPr>
      <w:tblStyleRowBandSize w:val="1"/>
      <w:tblStyleColBandSize w:val="1"/>
      <w:tblBorders>
        <w:top w:val="single" w:color="8064A2" w:themeColor="accent4" w:sz="8" w:space="0"/>
        <w:left w:val="single" w:color="8064A2" w:themeColor="accent4" w:sz="8" w:space="0"/>
        <w:bottom w:val="single" w:color="8064A2" w:themeColor="accent4" w:sz="8" w:space="0"/>
        <w:right w:val="single" w:color="8064A2" w:themeColor="accent4" w:sz="8" w:space="0"/>
      </w:tblBorders>
    </w:tblPr>
    <w:tblStylePr w:type="firstRow">
      <w:rPr>
        <w:sz w:val="24"/>
        <w:szCs w:val="24"/>
      </w:rPr>
      <w:tblPr/>
      <w:tcPr>
        <w:tcBorders>
          <w:top w:val="nil"/>
          <w:left w:val="nil"/>
          <w:bottom w:val="single" w:color="8064A2" w:themeColor="accent4" w:sz="24" w:space="0"/>
          <w:right w:val="nil"/>
          <w:insideH w:val="nil"/>
          <w:insideV w:val="nil"/>
        </w:tcBorders>
        <w:shd w:val="clear" w:color="auto" w:fill="FFFFFF" w:themeFill="background1"/>
      </w:tcPr>
    </w:tblStylePr>
    <w:tblStylePr w:type="lastRow">
      <w:tblPr/>
      <w:tcPr>
        <w:tcBorders>
          <w:top w:val="single" w:color="8064A2" w:themeColor="accent4"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8064A2" w:themeColor="accent4" w:sz="8" w:space="0"/>
          <w:insideH w:val="nil"/>
          <w:insideV w:val="nil"/>
        </w:tcBorders>
        <w:shd w:val="clear" w:color="auto" w:fill="FFFFFF" w:themeFill="background1"/>
      </w:tcPr>
    </w:tblStylePr>
    <w:tblStylePr w:type="lastCol">
      <w:tblPr/>
      <w:tcPr>
        <w:tcBorders>
          <w:top w:val="nil"/>
          <w:left w:val="single" w:color="8064A2" w:themeColor="accent4"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Gemiddeldelijst2-accent5">
    <w:name w:val="Medium List 2 Accent 5"/>
    <w:basedOn w:val="Standaardtabel"/>
    <w:uiPriority w:val="66"/>
    <w:rsid w:val="00CB0664"/>
    <w:pPr>
      <w:spacing w:after="0" w:line="240" w:lineRule="auto"/>
    </w:pPr>
    <w:rPr>
      <w:rFonts w:asciiTheme="majorHAnsi" w:hAnsiTheme="majorHAnsi" w:eastAsiaTheme="majorEastAsia" w:cstheme="majorBidi"/>
      <w:color w:val="000000" w:themeColor="text1"/>
    </w:rPr>
    <w:tblPr>
      <w:tblStyleRowBandSize w:val="1"/>
      <w:tblStyleColBandSize w:val="1"/>
      <w:tblBorders>
        <w:top w:val="single" w:color="4BACC6" w:themeColor="accent5" w:sz="8" w:space="0"/>
        <w:left w:val="single" w:color="4BACC6" w:themeColor="accent5" w:sz="8" w:space="0"/>
        <w:bottom w:val="single" w:color="4BACC6" w:themeColor="accent5" w:sz="8" w:space="0"/>
        <w:right w:val="single" w:color="4BACC6" w:themeColor="accent5" w:sz="8" w:space="0"/>
      </w:tblBorders>
    </w:tblPr>
    <w:tblStylePr w:type="firstRow">
      <w:rPr>
        <w:sz w:val="24"/>
        <w:szCs w:val="24"/>
      </w:rPr>
      <w:tblPr/>
      <w:tcPr>
        <w:tcBorders>
          <w:top w:val="nil"/>
          <w:left w:val="nil"/>
          <w:bottom w:val="single" w:color="4BACC6" w:themeColor="accent5" w:sz="24" w:space="0"/>
          <w:right w:val="nil"/>
          <w:insideH w:val="nil"/>
          <w:insideV w:val="nil"/>
        </w:tcBorders>
        <w:shd w:val="clear" w:color="auto" w:fill="FFFFFF" w:themeFill="background1"/>
      </w:tcPr>
    </w:tblStylePr>
    <w:tblStylePr w:type="lastRow">
      <w:tblPr/>
      <w:tcPr>
        <w:tcBorders>
          <w:top w:val="single" w:color="4BACC6" w:themeColor="accent5"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4BACC6" w:themeColor="accent5" w:sz="8" w:space="0"/>
          <w:insideH w:val="nil"/>
          <w:insideV w:val="nil"/>
        </w:tcBorders>
        <w:shd w:val="clear" w:color="auto" w:fill="FFFFFF" w:themeFill="background1"/>
      </w:tcPr>
    </w:tblStylePr>
    <w:tblStylePr w:type="lastCol">
      <w:tblPr/>
      <w:tcPr>
        <w:tcBorders>
          <w:top w:val="nil"/>
          <w:left w:val="single" w:color="4BACC6" w:themeColor="accent5"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Gemiddeldelijst2-accent6">
    <w:name w:val="Medium List 2 Accent 6"/>
    <w:basedOn w:val="Standaardtabel"/>
    <w:uiPriority w:val="66"/>
    <w:rsid w:val="00CB0664"/>
    <w:pPr>
      <w:spacing w:after="0" w:line="240" w:lineRule="auto"/>
    </w:pPr>
    <w:rPr>
      <w:rFonts w:asciiTheme="majorHAnsi" w:hAnsiTheme="majorHAnsi" w:eastAsiaTheme="majorEastAsia" w:cstheme="majorBidi"/>
      <w:color w:val="000000" w:themeColor="text1"/>
    </w:rPr>
    <w:tblPr>
      <w:tblStyleRowBandSize w:val="1"/>
      <w:tblStyleColBandSize w:val="1"/>
      <w:tblBorders>
        <w:top w:val="single" w:color="F79646" w:themeColor="accent6" w:sz="8" w:space="0"/>
        <w:left w:val="single" w:color="F79646" w:themeColor="accent6" w:sz="8" w:space="0"/>
        <w:bottom w:val="single" w:color="F79646" w:themeColor="accent6" w:sz="8" w:space="0"/>
        <w:right w:val="single" w:color="F79646" w:themeColor="accent6" w:sz="8" w:space="0"/>
      </w:tblBorders>
    </w:tblPr>
    <w:tblStylePr w:type="firstRow">
      <w:rPr>
        <w:sz w:val="24"/>
        <w:szCs w:val="24"/>
      </w:rPr>
      <w:tblPr/>
      <w:tcPr>
        <w:tcBorders>
          <w:top w:val="nil"/>
          <w:left w:val="nil"/>
          <w:bottom w:val="single" w:color="F79646" w:themeColor="accent6" w:sz="24" w:space="0"/>
          <w:right w:val="nil"/>
          <w:insideH w:val="nil"/>
          <w:insideV w:val="nil"/>
        </w:tcBorders>
        <w:shd w:val="clear" w:color="auto" w:fill="FFFFFF" w:themeFill="background1"/>
      </w:tcPr>
    </w:tblStylePr>
    <w:tblStylePr w:type="lastRow">
      <w:tblPr/>
      <w:tcPr>
        <w:tcBorders>
          <w:top w:val="single" w:color="F79646" w:themeColor="accent6"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F79646" w:themeColor="accent6" w:sz="8" w:space="0"/>
          <w:insideH w:val="nil"/>
          <w:insideV w:val="nil"/>
        </w:tcBorders>
        <w:shd w:val="clear" w:color="auto" w:fill="FFFFFF" w:themeFill="background1"/>
      </w:tcPr>
    </w:tblStylePr>
    <w:tblStylePr w:type="lastCol">
      <w:tblPr/>
      <w:tcPr>
        <w:tcBorders>
          <w:top w:val="nil"/>
          <w:left w:val="single" w:color="F79646" w:themeColor="accent6"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Gemiddeldraster1">
    <w:name w:val="Medium Grid 1"/>
    <w:basedOn w:val="Standaardtabel"/>
    <w:uiPriority w:val="67"/>
    <w:rsid w:val="00CB0664"/>
    <w:pPr>
      <w:spacing w:after="0" w:line="240" w:lineRule="auto"/>
    </w:pPr>
    <w:tblPr>
      <w:tblStyleRowBandSize w:val="1"/>
      <w:tblStyleColBandSize w:val="1"/>
      <w:tblBorders>
        <w:top w:val="single" w:color="404040" w:themeColor="text1" w:themeTint="BF" w:sz="8" w:space="0"/>
        <w:left w:val="single" w:color="404040" w:themeColor="text1" w:themeTint="BF" w:sz="8" w:space="0"/>
        <w:bottom w:val="single" w:color="404040" w:themeColor="text1" w:themeTint="BF" w:sz="8" w:space="0"/>
        <w:right w:val="single" w:color="404040" w:themeColor="text1" w:themeTint="BF" w:sz="8" w:space="0"/>
        <w:insideH w:val="single" w:color="404040" w:themeColor="text1" w:themeTint="BF" w:sz="8" w:space="0"/>
        <w:insideV w:val="single" w:color="404040" w:themeColor="text1" w:themeTint="BF" w:sz="8" w:space="0"/>
      </w:tblBorders>
    </w:tblPr>
    <w:tcPr>
      <w:shd w:val="clear" w:color="auto" w:fill="C0C0C0" w:themeFill="text1" w:themeFillTint="3F"/>
    </w:tcPr>
    <w:tblStylePr w:type="firstRow">
      <w:rPr>
        <w:b/>
        <w:bCs/>
      </w:rPr>
    </w:tblStylePr>
    <w:tblStylePr w:type="lastRow">
      <w:rPr>
        <w:b/>
        <w:bCs/>
      </w:rPr>
      <w:tblPr/>
      <w:tcPr>
        <w:tcBorders>
          <w:top w:val="single" w:color="404040" w:themeColor="text1" w:themeTint="BF" w:sz="18" w:space="0"/>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Gemiddeldraster1-accent1">
    <w:name w:val="Medium Grid 1 Accent 1"/>
    <w:basedOn w:val="Standaardtabel"/>
    <w:uiPriority w:val="67"/>
    <w:rsid w:val="00CB0664"/>
    <w:pPr>
      <w:spacing w:after="0" w:line="240" w:lineRule="auto"/>
    </w:pPr>
    <w:tblPr>
      <w:tblStyleRowBandSize w:val="1"/>
      <w:tblStyleColBandSize w:val="1"/>
      <w:tblBorders>
        <w:top w:val="single" w:color="7BA0CD" w:themeColor="accent1" w:themeTint="BF" w:sz="8" w:space="0"/>
        <w:left w:val="single" w:color="7BA0CD" w:themeColor="accent1" w:themeTint="BF" w:sz="8" w:space="0"/>
        <w:bottom w:val="single" w:color="7BA0CD" w:themeColor="accent1" w:themeTint="BF" w:sz="8" w:space="0"/>
        <w:right w:val="single" w:color="7BA0CD" w:themeColor="accent1" w:themeTint="BF" w:sz="8" w:space="0"/>
        <w:insideH w:val="single" w:color="7BA0CD" w:themeColor="accent1" w:themeTint="BF" w:sz="8" w:space="0"/>
        <w:insideV w:val="single" w:color="7BA0CD" w:themeColor="accent1" w:themeTint="BF" w:sz="8" w:space="0"/>
      </w:tblBorders>
    </w:tblPr>
    <w:tcPr>
      <w:shd w:val="clear" w:color="auto" w:fill="D3DFEE" w:themeFill="accent1" w:themeFillTint="3F"/>
    </w:tcPr>
    <w:tblStylePr w:type="firstRow">
      <w:rPr>
        <w:b/>
        <w:bCs/>
      </w:rPr>
    </w:tblStylePr>
    <w:tblStylePr w:type="lastRow">
      <w:rPr>
        <w:b/>
        <w:bCs/>
      </w:rPr>
      <w:tblPr/>
      <w:tcPr>
        <w:tcBorders>
          <w:top w:val="single" w:color="7BA0CD" w:themeColor="accent1" w:themeTint="BF" w:sz="18" w:space="0"/>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Gemiddeldraster1-accent2">
    <w:name w:val="Medium Grid 1 Accent 2"/>
    <w:basedOn w:val="Standaardtabel"/>
    <w:uiPriority w:val="67"/>
    <w:rsid w:val="00CB0664"/>
    <w:pPr>
      <w:spacing w:after="0" w:line="240" w:lineRule="auto"/>
    </w:pPr>
    <w:tblPr>
      <w:tblStyleRowBandSize w:val="1"/>
      <w:tblStyleColBandSize w:val="1"/>
      <w:tblBorders>
        <w:top w:val="single" w:color="CF7B79" w:themeColor="accent2" w:themeTint="BF" w:sz="8" w:space="0"/>
        <w:left w:val="single" w:color="CF7B79" w:themeColor="accent2" w:themeTint="BF" w:sz="8" w:space="0"/>
        <w:bottom w:val="single" w:color="CF7B79" w:themeColor="accent2" w:themeTint="BF" w:sz="8" w:space="0"/>
        <w:right w:val="single" w:color="CF7B79" w:themeColor="accent2" w:themeTint="BF" w:sz="8" w:space="0"/>
        <w:insideH w:val="single" w:color="CF7B79" w:themeColor="accent2" w:themeTint="BF" w:sz="8" w:space="0"/>
        <w:insideV w:val="single" w:color="CF7B79" w:themeColor="accent2" w:themeTint="BF" w:sz="8" w:space="0"/>
      </w:tblBorders>
    </w:tblPr>
    <w:tcPr>
      <w:shd w:val="clear" w:color="auto" w:fill="EFD3D2" w:themeFill="accent2" w:themeFillTint="3F"/>
    </w:tcPr>
    <w:tblStylePr w:type="firstRow">
      <w:rPr>
        <w:b/>
        <w:bCs/>
      </w:rPr>
    </w:tblStylePr>
    <w:tblStylePr w:type="lastRow">
      <w:rPr>
        <w:b/>
        <w:bCs/>
      </w:rPr>
      <w:tblPr/>
      <w:tcPr>
        <w:tcBorders>
          <w:top w:val="single" w:color="CF7B79" w:themeColor="accent2" w:themeTint="BF" w:sz="18" w:space="0"/>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Gemiddeldraster1-accent3">
    <w:name w:val="Medium Grid 1 Accent 3"/>
    <w:basedOn w:val="Standaardtabel"/>
    <w:uiPriority w:val="67"/>
    <w:rsid w:val="00CB0664"/>
    <w:pPr>
      <w:spacing w:after="0" w:line="240" w:lineRule="auto"/>
    </w:pPr>
    <w:tblPr>
      <w:tblStyleRowBandSize w:val="1"/>
      <w:tblStyleColBandSize w:val="1"/>
      <w:tblBorders>
        <w:top w:val="single" w:color="B3CC82" w:themeColor="accent3" w:themeTint="BF" w:sz="8" w:space="0"/>
        <w:left w:val="single" w:color="B3CC82" w:themeColor="accent3" w:themeTint="BF" w:sz="8" w:space="0"/>
        <w:bottom w:val="single" w:color="B3CC82" w:themeColor="accent3" w:themeTint="BF" w:sz="8" w:space="0"/>
        <w:right w:val="single" w:color="B3CC82" w:themeColor="accent3" w:themeTint="BF" w:sz="8" w:space="0"/>
        <w:insideH w:val="single" w:color="B3CC82" w:themeColor="accent3" w:themeTint="BF" w:sz="8" w:space="0"/>
        <w:insideV w:val="single" w:color="B3CC82" w:themeColor="accent3" w:themeTint="BF" w:sz="8" w:space="0"/>
      </w:tblBorders>
    </w:tblPr>
    <w:tcPr>
      <w:shd w:val="clear" w:color="auto" w:fill="E6EED5" w:themeFill="accent3" w:themeFillTint="3F"/>
    </w:tcPr>
    <w:tblStylePr w:type="firstRow">
      <w:rPr>
        <w:b/>
        <w:bCs/>
      </w:rPr>
    </w:tblStylePr>
    <w:tblStylePr w:type="lastRow">
      <w:rPr>
        <w:b/>
        <w:bCs/>
      </w:rPr>
      <w:tblPr/>
      <w:tcPr>
        <w:tcBorders>
          <w:top w:val="single" w:color="B3CC82" w:themeColor="accent3" w:themeTint="BF" w:sz="18" w:space="0"/>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Gemiddeldraster1-accent4">
    <w:name w:val="Medium Grid 1 Accent 4"/>
    <w:basedOn w:val="Standaardtabel"/>
    <w:uiPriority w:val="67"/>
    <w:rsid w:val="00CB0664"/>
    <w:pPr>
      <w:spacing w:after="0" w:line="240" w:lineRule="auto"/>
    </w:pPr>
    <w:tblPr>
      <w:tblStyleRowBandSize w:val="1"/>
      <w:tblStyleColBandSize w:val="1"/>
      <w:tblBorders>
        <w:top w:val="single" w:color="9F8AB9" w:themeColor="accent4" w:themeTint="BF" w:sz="8" w:space="0"/>
        <w:left w:val="single" w:color="9F8AB9" w:themeColor="accent4" w:themeTint="BF" w:sz="8" w:space="0"/>
        <w:bottom w:val="single" w:color="9F8AB9" w:themeColor="accent4" w:themeTint="BF" w:sz="8" w:space="0"/>
        <w:right w:val="single" w:color="9F8AB9" w:themeColor="accent4" w:themeTint="BF" w:sz="8" w:space="0"/>
        <w:insideH w:val="single" w:color="9F8AB9" w:themeColor="accent4" w:themeTint="BF" w:sz="8" w:space="0"/>
        <w:insideV w:val="single" w:color="9F8AB9" w:themeColor="accent4" w:themeTint="BF" w:sz="8" w:space="0"/>
      </w:tblBorders>
    </w:tblPr>
    <w:tcPr>
      <w:shd w:val="clear" w:color="auto" w:fill="DFD8E8" w:themeFill="accent4" w:themeFillTint="3F"/>
    </w:tcPr>
    <w:tblStylePr w:type="firstRow">
      <w:rPr>
        <w:b/>
        <w:bCs/>
      </w:rPr>
    </w:tblStylePr>
    <w:tblStylePr w:type="lastRow">
      <w:rPr>
        <w:b/>
        <w:bCs/>
      </w:rPr>
      <w:tblPr/>
      <w:tcPr>
        <w:tcBorders>
          <w:top w:val="single" w:color="9F8AB9" w:themeColor="accent4" w:themeTint="BF" w:sz="18" w:space="0"/>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Gemiddeldraster1-accent5">
    <w:name w:val="Medium Grid 1 Accent 5"/>
    <w:basedOn w:val="Standaardtabel"/>
    <w:uiPriority w:val="67"/>
    <w:rsid w:val="00CB0664"/>
    <w:pPr>
      <w:spacing w:after="0" w:line="240" w:lineRule="auto"/>
    </w:pPr>
    <w:tblPr>
      <w:tblStyleRowBandSize w:val="1"/>
      <w:tblStyleColBandSize w:val="1"/>
      <w:tblBorders>
        <w:top w:val="single" w:color="78C0D4" w:themeColor="accent5" w:themeTint="BF" w:sz="8" w:space="0"/>
        <w:left w:val="single" w:color="78C0D4" w:themeColor="accent5" w:themeTint="BF" w:sz="8" w:space="0"/>
        <w:bottom w:val="single" w:color="78C0D4" w:themeColor="accent5" w:themeTint="BF" w:sz="8" w:space="0"/>
        <w:right w:val="single" w:color="78C0D4" w:themeColor="accent5" w:themeTint="BF" w:sz="8" w:space="0"/>
        <w:insideH w:val="single" w:color="78C0D4" w:themeColor="accent5" w:themeTint="BF" w:sz="8" w:space="0"/>
        <w:insideV w:val="single" w:color="78C0D4" w:themeColor="accent5" w:themeTint="BF" w:sz="8" w:space="0"/>
      </w:tblBorders>
    </w:tblPr>
    <w:tcPr>
      <w:shd w:val="clear" w:color="auto" w:fill="D2EAF1" w:themeFill="accent5" w:themeFillTint="3F"/>
    </w:tcPr>
    <w:tblStylePr w:type="firstRow">
      <w:rPr>
        <w:b/>
        <w:bCs/>
      </w:rPr>
    </w:tblStylePr>
    <w:tblStylePr w:type="lastRow">
      <w:rPr>
        <w:b/>
        <w:bCs/>
      </w:rPr>
      <w:tblPr/>
      <w:tcPr>
        <w:tcBorders>
          <w:top w:val="single" w:color="78C0D4" w:themeColor="accent5" w:themeTint="BF" w:sz="18" w:space="0"/>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Gemiddeldraster1-accent6">
    <w:name w:val="Medium Grid 1 Accent 6"/>
    <w:basedOn w:val="Standaardtabel"/>
    <w:uiPriority w:val="67"/>
    <w:rsid w:val="00CB0664"/>
    <w:pPr>
      <w:spacing w:after="0" w:line="240" w:lineRule="auto"/>
    </w:pPr>
    <w:tblPr>
      <w:tblStyleRowBandSize w:val="1"/>
      <w:tblStyleColBandSize w:val="1"/>
      <w:tblBorders>
        <w:top w:val="single" w:color="F9B074" w:themeColor="accent6" w:themeTint="BF" w:sz="8" w:space="0"/>
        <w:left w:val="single" w:color="F9B074" w:themeColor="accent6" w:themeTint="BF" w:sz="8" w:space="0"/>
        <w:bottom w:val="single" w:color="F9B074" w:themeColor="accent6" w:themeTint="BF" w:sz="8" w:space="0"/>
        <w:right w:val="single" w:color="F9B074" w:themeColor="accent6" w:themeTint="BF" w:sz="8" w:space="0"/>
        <w:insideH w:val="single" w:color="F9B074" w:themeColor="accent6" w:themeTint="BF" w:sz="8" w:space="0"/>
        <w:insideV w:val="single" w:color="F9B074" w:themeColor="accent6" w:themeTint="BF" w:sz="8" w:space="0"/>
      </w:tblBorders>
    </w:tblPr>
    <w:tcPr>
      <w:shd w:val="clear" w:color="auto" w:fill="FDE4D0" w:themeFill="accent6" w:themeFillTint="3F"/>
    </w:tcPr>
    <w:tblStylePr w:type="firstRow">
      <w:rPr>
        <w:b/>
        <w:bCs/>
      </w:rPr>
    </w:tblStylePr>
    <w:tblStylePr w:type="lastRow">
      <w:rPr>
        <w:b/>
        <w:bCs/>
      </w:rPr>
      <w:tblPr/>
      <w:tcPr>
        <w:tcBorders>
          <w:top w:val="single" w:color="F9B074" w:themeColor="accent6" w:themeTint="BF" w:sz="18" w:space="0"/>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Gemiddeldraster2">
    <w:name w:val="Medium Grid 2"/>
    <w:basedOn w:val="Standaardtabel"/>
    <w:uiPriority w:val="68"/>
    <w:rsid w:val="00CB0664"/>
    <w:pPr>
      <w:spacing w:after="0" w:line="240" w:lineRule="auto"/>
    </w:pPr>
    <w:rPr>
      <w:rFonts w:asciiTheme="majorHAnsi" w:hAnsiTheme="majorHAnsi" w:eastAsiaTheme="majorEastAsia" w:cstheme="majorBidi"/>
      <w:color w:val="000000" w:themeColor="text1"/>
    </w:rPr>
    <w:tblPr>
      <w:tblStyleRowBandSize w:val="1"/>
      <w:tblStyleColBandSize w:val="1"/>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color="000000" w:themeColor="text1" w:sz="6" w:space="0"/>
          <w:insideV w:val="single" w:color="000000" w:themeColor="text1" w:sz="6" w:space="0"/>
        </w:tcBorders>
        <w:shd w:val="clear" w:color="auto" w:fill="808080" w:themeFill="text1" w:themeFillTint="7F"/>
      </w:tcPr>
    </w:tblStylePr>
    <w:tblStylePr w:type="nwCell">
      <w:tblPr/>
      <w:tcPr>
        <w:shd w:val="clear" w:color="auto" w:fill="FFFFFF" w:themeFill="background1"/>
      </w:tcPr>
    </w:tblStylePr>
  </w:style>
  <w:style w:type="table" w:styleId="Gemiddeldraster2-accent1">
    <w:name w:val="Medium Grid 2 Accent 1"/>
    <w:basedOn w:val="Standaardtabel"/>
    <w:uiPriority w:val="68"/>
    <w:rsid w:val="00CB0664"/>
    <w:pPr>
      <w:spacing w:after="0" w:line="240" w:lineRule="auto"/>
    </w:pPr>
    <w:rPr>
      <w:rFonts w:asciiTheme="majorHAnsi" w:hAnsiTheme="majorHAnsi" w:eastAsiaTheme="majorEastAsia" w:cstheme="majorBidi"/>
      <w:color w:val="000000" w:themeColor="text1"/>
    </w:rPr>
    <w:tblPr>
      <w:tblStyleRowBandSize w:val="1"/>
      <w:tblStyleColBandSize w:val="1"/>
      <w:tblBorders>
        <w:top w:val="single" w:color="4F81BD" w:themeColor="accent1" w:sz="8" w:space="0"/>
        <w:left w:val="single" w:color="4F81BD" w:themeColor="accent1" w:sz="8" w:space="0"/>
        <w:bottom w:val="single" w:color="4F81BD" w:themeColor="accent1" w:sz="8" w:space="0"/>
        <w:right w:val="single" w:color="4F81BD" w:themeColor="accent1" w:sz="8" w:space="0"/>
        <w:insideH w:val="single" w:color="4F81BD" w:themeColor="accent1" w:sz="8" w:space="0"/>
        <w:insideV w:val="single" w:color="4F81BD" w:themeColor="accent1" w:sz="8" w:space="0"/>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color="4F81BD" w:themeColor="accent1" w:sz="6" w:space="0"/>
          <w:insideV w:val="single" w:color="4F81BD" w:themeColor="accent1" w:sz="6" w:space="0"/>
        </w:tcBorders>
        <w:shd w:val="clear" w:color="auto" w:fill="A7BFDE" w:themeFill="accent1" w:themeFillTint="7F"/>
      </w:tcPr>
    </w:tblStylePr>
    <w:tblStylePr w:type="nwCell">
      <w:tblPr/>
      <w:tcPr>
        <w:shd w:val="clear" w:color="auto" w:fill="FFFFFF" w:themeFill="background1"/>
      </w:tcPr>
    </w:tblStylePr>
  </w:style>
  <w:style w:type="table" w:styleId="Gemiddeldraster2-accent2">
    <w:name w:val="Medium Grid 2 Accent 2"/>
    <w:basedOn w:val="Standaardtabel"/>
    <w:uiPriority w:val="68"/>
    <w:rsid w:val="00CB0664"/>
    <w:pPr>
      <w:spacing w:after="0" w:line="240" w:lineRule="auto"/>
    </w:pPr>
    <w:rPr>
      <w:rFonts w:asciiTheme="majorHAnsi" w:hAnsiTheme="majorHAnsi" w:eastAsiaTheme="majorEastAsia" w:cstheme="majorBidi"/>
      <w:color w:val="000000" w:themeColor="text1"/>
    </w:rPr>
    <w:tblPr>
      <w:tblStyleRowBandSize w:val="1"/>
      <w:tblStyleColBandSize w:val="1"/>
      <w:tblBorders>
        <w:top w:val="single" w:color="C0504D" w:themeColor="accent2" w:sz="8" w:space="0"/>
        <w:left w:val="single" w:color="C0504D" w:themeColor="accent2" w:sz="8" w:space="0"/>
        <w:bottom w:val="single" w:color="C0504D" w:themeColor="accent2" w:sz="8" w:space="0"/>
        <w:right w:val="single" w:color="C0504D" w:themeColor="accent2" w:sz="8" w:space="0"/>
        <w:insideH w:val="single" w:color="C0504D" w:themeColor="accent2" w:sz="8" w:space="0"/>
        <w:insideV w:val="single" w:color="C0504D" w:themeColor="accent2" w:sz="8" w:space="0"/>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color="C0504D" w:themeColor="accent2" w:sz="6" w:space="0"/>
          <w:insideV w:val="single" w:color="C0504D" w:themeColor="accent2" w:sz="6" w:space="0"/>
        </w:tcBorders>
        <w:shd w:val="clear" w:color="auto" w:fill="DFA7A6" w:themeFill="accent2" w:themeFillTint="7F"/>
      </w:tcPr>
    </w:tblStylePr>
    <w:tblStylePr w:type="nwCell">
      <w:tblPr/>
      <w:tcPr>
        <w:shd w:val="clear" w:color="auto" w:fill="FFFFFF" w:themeFill="background1"/>
      </w:tcPr>
    </w:tblStylePr>
  </w:style>
  <w:style w:type="table" w:styleId="Gemiddeldraster2-accent3">
    <w:name w:val="Medium Grid 2 Accent 3"/>
    <w:basedOn w:val="Standaardtabel"/>
    <w:uiPriority w:val="68"/>
    <w:rsid w:val="00CB0664"/>
    <w:pPr>
      <w:spacing w:after="0" w:line="240" w:lineRule="auto"/>
    </w:pPr>
    <w:rPr>
      <w:rFonts w:asciiTheme="majorHAnsi" w:hAnsiTheme="majorHAnsi" w:eastAsiaTheme="majorEastAsia" w:cstheme="majorBidi"/>
      <w:color w:val="000000" w:themeColor="text1"/>
    </w:rPr>
    <w:tblPr>
      <w:tblStyleRowBandSize w:val="1"/>
      <w:tblStyleColBandSize w:val="1"/>
      <w:tblBorders>
        <w:top w:val="single" w:color="9BBB59" w:themeColor="accent3" w:sz="8" w:space="0"/>
        <w:left w:val="single" w:color="9BBB59" w:themeColor="accent3" w:sz="8" w:space="0"/>
        <w:bottom w:val="single" w:color="9BBB59" w:themeColor="accent3" w:sz="8" w:space="0"/>
        <w:right w:val="single" w:color="9BBB59" w:themeColor="accent3" w:sz="8" w:space="0"/>
        <w:insideH w:val="single" w:color="9BBB59" w:themeColor="accent3" w:sz="8" w:space="0"/>
        <w:insideV w:val="single" w:color="9BBB59" w:themeColor="accent3" w:sz="8" w:space="0"/>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color="9BBB59" w:themeColor="accent3" w:sz="6" w:space="0"/>
          <w:insideV w:val="single" w:color="9BBB59" w:themeColor="accent3" w:sz="6" w:space="0"/>
        </w:tcBorders>
        <w:shd w:val="clear" w:color="auto" w:fill="CDDDAC" w:themeFill="accent3" w:themeFillTint="7F"/>
      </w:tcPr>
    </w:tblStylePr>
    <w:tblStylePr w:type="nwCell">
      <w:tblPr/>
      <w:tcPr>
        <w:shd w:val="clear" w:color="auto" w:fill="FFFFFF" w:themeFill="background1"/>
      </w:tcPr>
    </w:tblStylePr>
  </w:style>
  <w:style w:type="table" w:styleId="Gemiddeldraster2-accent4">
    <w:name w:val="Medium Grid 2 Accent 4"/>
    <w:basedOn w:val="Standaardtabel"/>
    <w:uiPriority w:val="68"/>
    <w:rsid w:val="00CB0664"/>
    <w:pPr>
      <w:spacing w:after="0" w:line="240" w:lineRule="auto"/>
    </w:pPr>
    <w:rPr>
      <w:rFonts w:asciiTheme="majorHAnsi" w:hAnsiTheme="majorHAnsi" w:eastAsiaTheme="majorEastAsia" w:cstheme="majorBidi"/>
      <w:color w:val="000000" w:themeColor="text1"/>
    </w:rPr>
    <w:tblPr>
      <w:tblStyleRowBandSize w:val="1"/>
      <w:tblStyleColBandSize w:val="1"/>
      <w:tblBorders>
        <w:top w:val="single" w:color="8064A2" w:themeColor="accent4" w:sz="8" w:space="0"/>
        <w:left w:val="single" w:color="8064A2" w:themeColor="accent4" w:sz="8" w:space="0"/>
        <w:bottom w:val="single" w:color="8064A2" w:themeColor="accent4" w:sz="8" w:space="0"/>
        <w:right w:val="single" w:color="8064A2" w:themeColor="accent4" w:sz="8" w:space="0"/>
        <w:insideH w:val="single" w:color="8064A2" w:themeColor="accent4" w:sz="8" w:space="0"/>
        <w:insideV w:val="single" w:color="8064A2" w:themeColor="accent4" w:sz="8" w:space="0"/>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color="8064A2" w:themeColor="accent4" w:sz="6" w:space="0"/>
          <w:insideV w:val="single" w:color="8064A2" w:themeColor="accent4" w:sz="6" w:space="0"/>
        </w:tcBorders>
        <w:shd w:val="clear" w:color="auto" w:fill="BFB1D0" w:themeFill="accent4" w:themeFillTint="7F"/>
      </w:tcPr>
    </w:tblStylePr>
    <w:tblStylePr w:type="nwCell">
      <w:tblPr/>
      <w:tcPr>
        <w:shd w:val="clear" w:color="auto" w:fill="FFFFFF" w:themeFill="background1"/>
      </w:tcPr>
    </w:tblStylePr>
  </w:style>
  <w:style w:type="table" w:styleId="Gemiddeldraster2-accent5">
    <w:name w:val="Medium Grid 2 Accent 5"/>
    <w:basedOn w:val="Standaardtabel"/>
    <w:uiPriority w:val="68"/>
    <w:rsid w:val="00CB0664"/>
    <w:pPr>
      <w:spacing w:after="0" w:line="240" w:lineRule="auto"/>
    </w:pPr>
    <w:rPr>
      <w:rFonts w:asciiTheme="majorHAnsi" w:hAnsiTheme="majorHAnsi" w:eastAsiaTheme="majorEastAsia" w:cstheme="majorBidi"/>
      <w:color w:val="000000" w:themeColor="text1"/>
    </w:rPr>
    <w:tblPr>
      <w:tblStyleRowBandSize w:val="1"/>
      <w:tblStyleColBandSize w:val="1"/>
      <w:tblBorders>
        <w:top w:val="single" w:color="4BACC6" w:themeColor="accent5" w:sz="8" w:space="0"/>
        <w:left w:val="single" w:color="4BACC6" w:themeColor="accent5" w:sz="8" w:space="0"/>
        <w:bottom w:val="single" w:color="4BACC6" w:themeColor="accent5" w:sz="8" w:space="0"/>
        <w:right w:val="single" w:color="4BACC6" w:themeColor="accent5" w:sz="8" w:space="0"/>
        <w:insideH w:val="single" w:color="4BACC6" w:themeColor="accent5" w:sz="8" w:space="0"/>
        <w:insideV w:val="single" w:color="4BACC6" w:themeColor="accent5" w:sz="8" w:space="0"/>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color="4BACC6" w:themeColor="accent5" w:sz="6" w:space="0"/>
          <w:insideV w:val="single" w:color="4BACC6" w:themeColor="accent5" w:sz="6" w:space="0"/>
        </w:tcBorders>
        <w:shd w:val="clear" w:color="auto" w:fill="A5D5E2" w:themeFill="accent5" w:themeFillTint="7F"/>
      </w:tcPr>
    </w:tblStylePr>
    <w:tblStylePr w:type="nwCell">
      <w:tblPr/>
      <w:tcPr>
        <w:shd w:val="clear" w:color="auto" w:fill="FFFFFF" w:themeFill="background1"/>
      </w:tcPr>
    </w:tblStylePr>
  </w:style>
  <w:style w:type="table" w:styleId="Gemiddeldraster2-accent6">
    <w:name w:val="Medium Grid 2 Accent 6"/>
    <w:basedOn w:val="Standaardtabel"/>
    <w:uiPriority w:val="68"/>
    <w:rsid w:val="00CB0664"/>
    <w:pPr>
      <w:spacing w:after="0" w:line="240" w:lineRule="auto"/>
    </w:pPr>
    <w:rPr>
      <w:rFonts w:asciiTheme="majorHAnsi" w:hAnsiTheme="majorHAnsi" w:eastAsiaTheme="majorEastAsia" w:cstheme="majorBidi"/>
      <w:color w:val="000000" w:themeColor="text1"/>
    </w:rPr>
    <w:tblPr>
      <w:tblStyleRowBandSize w:val="1"/>
      <w:tblStyleColBandSize w:val="1"/>
      <w:tblBorders>
        <w:top w:val="single" w:color="F79646" w:themeColor="accent6" w:sz="8" w:space="0"/>
        <w:left w:val="single" w:color="F79646" w:themeColor="accent6" w:sz="8" w:space="0"/>
        <w:bottom w:val="single" w:color="F79646" w:themeColor="accent6" w:sz="8" w:space="0"/>
        <w:right w:val="single" w:color="F79646" w:themeColor="accent6" w:sz="8" w:space="0"/>
        <w:insideH w:val="single" w:color="F79646" w:themeColor="accent6" w:sz="8" w:space="0"/>
        <w:insideV w:val="single" w:color="F79646" w:themeColor="accent6" w:sz="8" w:space="0"/>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color="F79646" w:themeColor="accent6" w:sz="6" w:space="0"/>
          <w:insideV w:val="single" w:color="F79646" w:themeColor="accent6" w:sz="6" w:space="0"/>
        </w:tcBorders>
        <w:shd w:val="clear" w:color="auto" w:fill="FBCAA2" w:themeFill="accent6" w:themeFillTint="7F"/>
      </w:tcPr>
    </w:tblStylePr>
    <w:tblStylePr w:type="nwCell">
      <w:tblPr/>
      <w:tcPr>
        <w:shd w:val="clear" w:color="auto" w:fill="FFFFFF" w:themeFill="background1"/>
      </w:tcPr>
    </w:tblStylePr>
  </w:style>
  <w:style w:type="table" w:styleId="Gemiddeldraster3">
    <w:name w:val="Medium Grid 3"/>
    <w:basedOn w:val="Standaardtabel"/>
    <w:uiPriority w:val="69"/>
    <w:rsid w:val="00CB0664"/>
    <w:pPr>
      <w:spacing w:after="0" w:line="240" w:lineRule="auto"/>
    </w:pPr>
    <w:tblPr>
      <w:tblStyleRowBandSize w:val="1"/>
      <w:tblStyleColBandSize w:val="1"/>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Pr>
    <w:tcPr>
      <w:shd w:val="clear" w:color="auto" w:fill="C0C0C0" w:themeFill="text1" w:themeFillTint="3F"/>
    </w:tcPr>
    <w:tblStylePr w:type="firstRow">
      <w:rPr>
        <w:b/>
        <w:bCs/>
        <w:i w:val="0"/>
        <w:iCs w:val="0"/>
        <w:color w:val="FFFFFF" w:themeColor="background1"/>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color="FFFFFF" w:themeColor="background1" w:sz="8" w:space="0"/>
        </w:tcBorders>
        <w:shd w:val="clear" w:color="auto" w:fill="000000" w:themeFill="text1"/>
      </w:tcPr>
    </w:tblStylePr>
    <w:tblStylePr w:type="lastRow">
      <w:rPr>
        <w:b/>
        <w:bCs/>
        <w:i w:val="0"/>
        <w:iCs w:val="0"/>
        <w:color w:val="FFFFFF" w:themeColor="background1"/>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color="FFFFFF" w:themeColor="background1" w:sz="8" w:space="0"/>
        </w:tcBorders>
        <w:shd w:val="clear" w:color="auto" w:fill="000000" w:themeFill="text1"/>
      </w:tcPr>
    </w:tblStylePr>
    <w:tblStylePr w:type="firstCol">
      <w:rPr>
        <w:b/>
        <w:bCs/>
        <w:i w:val="0"/>
        <w:iCs w:val="0"/>
        <w:color w:val="FFFFFF" w:themeColor="background1"/>
      </w:rPr>
      <w:tblPr/>
      <w:tcPr>
        <w:tcBorders>
          <w:left w:val="single" w:color="FFFFFF" w:themeColor="background1" w:sz="8" w:space="0"/>
          <w:right w:val="single" w:color="FFFFFF" w:themeColor="background1" w:sz="24" w:space="0"/>
          <w:insideH w:val="nil"/>
          <w:insideV w:val="nil"/>
        </w:tcBorders>
        <w:shd w:val="clear" w:color="auto" w:fill="000000" w:themeFill="text1"/>
      </w:tcPr>
    </w:tblStylePr>
    <w:tblStylePr w:type="lastCol">
      <w:rPr>
        <w:b/>
        <w:bCs/>
        <w:i w:val="0"/>
        <w:iCs w:val="0"/>
        <w:color w:val="FFFFFF" w:themeColor="background1"/>
      </w:rPr>
      <w:tblPr/>
      <w:tcPr>
        <w:tcBorders>
          <w:top w:val="nil"/>
          <w:left w:val="single" w:color="FFFFFF" w:themeColor="background1" w:sz="24" w:space="0"/>
          <w:bottom w:val="nil"/>
          <w:right w:val="nil"/>
          <w:insideH w:val="nil"/>
          <w:insideV w:val="nil"/>
        </w:tcBorders>
        <w:shd w:val="clear" w:color="auto" w:fill="000000" w:themeFill="text1"/>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808080" w:themeFill="text1"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8" w:space="0"/>
          <w:insideV w:val="single" w:color="FFFFFF" w:themeColor="background1" w:sz="8" w:space="0"/>
        </w:tcBorders>
        <w:shd w:val="clear" w:color="auto" w:fill="808080" w:themeFill="text1" w:themeFillTint="7F"/>
      </w:tcPr>
    </w:tblStylePr>
  </w:style>
  <w:style w:type="table" w:styleId="Gemiddeldraster3-accent1">
    <w:name w:val="Medium Grid 3 Accent 1"/>
    <w:basedOn w:val="Standaardtabel"/>
    <w:uiPriority w:val="69"/>
    <w:rsid w:val="00CB0664"/>
    <w:pPr>
      <w:spacing w:after="0" w:line="240" w:lineRule="auto"/>
    </w:pPr>
    <w:tblPr>
      <w:tblStyleRowBandSize w:val="1"/>
      <w:tblStyleColBandSize w:val="1"/>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Pr>
    <w:tcPr>
      <w:shd w:val="clear" w:color="auto" w:fill="D3DFEE" w:themeFill="accent1" w:themeFillTint="3F"/>
    </w:tcPr>
    <w:tblStylePr w:type="firstRow">
      <w:rPr>
        <w:b/>
        <w:bCs/>
        <w:i w:val="0"/>
        <w:iCs w:val="0"/>
        <w:color w:val="FFFFFF" w:themeColor="background1"/>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color="FFFFFF" w:themeColor="background1" w:sz="8" w:space="0"/>
        </w:tcBorders>
        <w:shd w:val="clear" w:color="auto" w:fill="4F81BD" w:themeFill="accent1"/>
      </w:tcPr>
    </w:tblStylePr>
    <w:tblStylePr w:type="lastRow">
      <w:rPr>
        <w:b/>
        <w:bCs/>
        <w:i w:val="0"/>
        <w:iCs w:val="0"/>
        <w:color w:val="FFFFFF" w:themeColor="background1"/>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color="FFFFFF" w:themeColor="background1" w:sz="8" w:space="0"/>
        </w:tcBorders>
        <w:shd w:val="clear" w:color="auto" w:fill="4F81BD" w:themeFill="accent1"/>
      </w:tcPr>
    </w:tblStylePr>
    <w:tblStylePr w:type="firstCol">
      <w:rPr>
        <w:b/>
        <w:bCs/>
        <w:i w:val="0"/>
        <w:iCs w:val="0"/>
        <w:color w:val="FFFFFF" w:themeColor="background1"/>
      </w:rPr>
      <w:tblPr/>
      <w:tcPr>
        <w:tcBorders>
          <w:left w:val="single" w:color="FFFFFF" w:themeColor="background1" w:sz="8" w:space="0"/>
          <w:right w:val="single" w:color="FFFFFF" w:themeColor="background1" w:sz="24" w:space="0"/>
          <w:insideH w:val="nil"/>
          <w:insideV w:val="nil"/>
        </w:tcBorders>
        <w:shd w:val="clear" w:color="auto" w:fill="4F81BD" w:themeFill="accent1"/>
      </w:tcPr>
    </w:tblStylePr>
    <w:tblStylePr w:type="lastCol">
      <w:rPr>
        <w:b/>
        <w:bCs/>
        <w:i w:val="0"/>
        <w:iCs w:val="0"/>
        <w:color w:val="FFFFFF" w:themeColor="background1"/>
      </w:rPr>
      <w:tblPr/>
      <w:tcPr>
        <w:tcBorders>
          <w:top w:val="nil"/>
          <w:left w:val="single" w:color="FFFFFF" w:themeColor="background1" w:sz="24" w:space="0"/>
          <w:bottom w:val="nil"/>
          <w:right w:val="nil"/>
          <w:insideH w:val="nil"/>
          <w:insideV w:val="nil"/>
        </w:tcBorders>
        <w:shd w:val="clear" w:color="auto" w:fill="4F81BD" w:themeFill="accent1"/>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A7BFDE" w:themeFill="accent1"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8" w:space="0"/>
          <w:insideV w:val="single" w:color="FFFFFF" w:themeColor="background1" w:sz="8" w:space="0"/>
        </w:tcBorders>
        <w:shd w:val="clear" w:color="auto" w:fill="A7BFDE" w:themeFill="accent1" w:themeFillTint="7F"/>
      </w:tcPr>
    </w:tblStylePr>
  </w:style>
  <w:style w:type="table" w:styleId="Gemiddeldraster3-accent2">
    <w:name w:val="Medium Grid 3 Accent 2"/>
    <w:basedOn w:val="Standaardtabel"/>
    <w:uiPriority w:val="69"/>
    <w:rsid w:val="00CB0664"/>
    <w:pPr>
      <w:spacing w:after="0" w:line="240" w:lineRule="auto"/>
    </w:pPr>
    <w:tblPr>
      <w:tblStyleRowBandSize w:val="1"/>
      <w:tblStyleColBandSize w:val="1"/>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Pr>
    <w:tcPr>
      <w:shd w:val="clear" w:color="auto" w:fill="EFD3D2" w:themeFill="accent2" w:themeFillTint="3F"/>
    </w:tcPr>
    <w:tblStylePr w:type="firstRow">
      <w:rPr>
        <w:b/>
        <w:bCs/>
        <w:i w:val="0"/>
        <w:iCs w:val="0"/>
        <w:color w:val="FFFFFF" w:themeColor="background1"/>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color="FFFFFF" w:themeColor="background1" w:sz="8" w:space="0"/>
        </w:tcBorders>
        <w:shd w:val="clear" w:color="auto" w:fill="C0504D" w:themeFill="accent2"/>
      </w:tcPr>
    </w:tblStylePr>
    <w:tblStylePr w:type="lastRow">
      <w:rPr>
        <w:b/>
        <w:bCs/>
        <w:i w:val="0"/>
        <w:iCs w:val="0"/>
        <w:color w:val="FFFFFF" w:themeColor="background1"/>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color="FFFFFF" w:themeColor="background1" w:sz="8" w:space="0"/>
        </w:tcBorders>
        <w:shd w:val="clear" w:color="auto" w:fill="C0504D" w:themeFill="accent2"/>
      </w:tcPr>
    </w:tblStylePr>
    <w:tblStylePr w:type="firstCol">
      <w:rPr>
        <w:b/>
        <w:bCs/>
        <w:i w:val="0"/>
        <w:iCs w:val="0"/>
        <w:color w:val="FFFFFF" w:themeColor="background1"/>
      </w:rPr>
      <w:tblPr/>
      <w:tcPr>
        <w:tcBorders>
          <w:left w:val="single" w:color="FFFFFF" w:themeColor="background1" w:sz="8" w:space="0"/>
          <w:right w:val="single" w:color="FFFFFF" w:themeColor="background1" w:sz="24" w:space="0"/>
          <w:insideH w:val="nil"/>
          <w:insideV w:val="nil"/>
        </w:tcBorders>
        <w:shd w:val="clear" w:color="auto" w:fill="C0504D" w:themeFill="accent2"/>
      </w:tcPr>
    </w:tblStylePr>
    <w:tblStylePr w:type="lastCol">
      <w:rPr>
        <w:b/>
        <w:bCs/>
        <w:i w:val="0"/>
        <w:iCs w:val="0"/>
        <w:color w:val="FFFFFF" w:themeColor="background1"/>
      </w:rPr>
      <w:tblPr/>
      <w:tcPr>
        <w:tcBorders>
          <w:top w:val="nil"/>
          <w:left w:val="single" w:color="FFFFFF" w:themeColor="background1" w:sz="24" w:space="0"/>
          <w:bottom w:val="nil"/>
          <w:right w:val="nil"/>
          <w:insideH w:val="nil"/>
          <w:insideV w:val="nil"/>
        </w:tcBorders>
        <w:shd w:val="clear" w:color="auto" w:fill="C0504D" w:themeFill="accent2"/>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DFA7A6" w:themeFill="accent2"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8" w:space="0"/>
          <w:insideV w:val="single" w:color="FFFFFF" w:themeColor="background1" w:sz="8" w:space="0"/>
        </w:tcBorders>
        <w:shd w:val="clear" w:color="auto" w:fill="DFA7A6" w:themeFill="accent2" w:themeFillTint="7F"/>
      </w:tcPr>
    </w:tblStylePr>
  </w:style>
  <w:style w:type="table" w:styleId="Gemiddeldraster3-accent3">
    <w:name w:val="Medium Grid 3 Accent 3"/>
    <w:basedOn w:val="Standaardtabel"/>
    <w:uiPriority w:val="69"/>
    <w:rsid w:val="00CB0664"/>
    <w:pPr>
      <w:spacing w:after="0" w:line="240" w:lineRule="auto"/>
    </w:pPr>
    <w:tblPr>
      <w:tblStyleRowBandSize w:val="1"/>
      <w:tblStyleColBandSize w:val="1"/>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Pr>
    <w:tcPr>
      <w:shd w:val="clear" w:color="auto" w:fill="E6EED5" w:themeFill="accent3" w:themeFillTint="3F"/>
    </w:tcPr>
    <w:tblStylePr w:type="firstRow">
      <w:rPr>
        <w:b/>
        <w:bCs/>
        <w:i w:val="0"/>
        <w:iCs w:val="0"/>
        <w:color w:val="FFFFFF" w:themeColor="background1"/>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color="FFFFFF" w:themeColor="background1" w:sz="8" w:space="0"/>
        </w:tcBorders>
        <w:shd w:val="clear" w:color="auto" w:fill="9BBB59" w:themeFill="accent3"/>
      </w:tcPr>
    </w:tblStylePr>
    <w:tblStylePr w:type="lastRow">
      <w:rPr>
        <w:b/>
        <w:bCs/>
        <w:i w:val="0"/>
        <w:iCs w:val="0"/>
        <w:color w:val="FFFFFF" w:themeColor="background1"/>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color="FFFFFF" w:themeColor="background1" w:sz="8" w:space="0"/>
        </w:tcBorders>
        <w:shd w:val="clear" w:color="auto" w:fill="9BBB59" w:themeFill="accent3"/>
      </w:tcPr>
    </w:tblStylePr>
    <w:tblStylePr w:type="firstCol">
      <w:rPr>
        <w:b/>
        <w:bCs/>
        <w:i w:val="0"/>
        <w:iCs w:val="0"/>
        <w:color w:val="FFFFFF" w:themeColor="background1"/>
      </w:rPr>
      <w:tblPr/>
      <w:tcPr>
        <w:tcBorders>
          <w:left w:val="single" w:color="FFFFFF" w:themeColor="background1" w:sz="8" w:space="0"/>
          <w:right w:val="single" w:color="FFFFFF" w:themeColor="background1" w:sz="24" w:space="0"/>
          <w:insideH w:val="nil"/>
          <w:insideV w:val="nil"/>
        </w:tcBorders>
        <w:shd w:val="clear" w:color="auto" w:fill="9BBB59" w:themeFill="accent3"/>
      </w:tcPr>
    </w:tblStylePr>
    <w:tblStylePr w:type="lastCol">
      <w:rPr>
        <w:b/>
        <w:bCs/>
        <w:i w:val="0"/>
        <w:iCs w:val="0"/>
        <w:color w:val="FFFFFF" w:themeColor="background1"/>
      </w:rPr>
      <w:tblPr/>
      <w:tcPr>
        <w:tcBorders>
          <w:top w:val="nil"/>
          <w:left w:val="single" w:color="FFFFFF" w:themeColor="background1" w:sz="24" w:space="0"/>
          <w:bottom w:val="nil"/>
          <w:right w:val="nil"/>
          <w:insideH w:val="nil"/>
          <w:insideV w:val="nil"/>
        </w:tcBorders>
        <w:shd w:val="clear" w:color="auto" w:fill="9BBB59" w:themeFill="accent3"/>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CDDDAC" w:themeFill="accent3"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8" w:space="0"/>
          <w:insideV w:val="single" w:color="FFFFFF" w:themeColor="background1" w:sz="8" w:space="0"/>
        </w:tcBorders>
        <w:shd w:val="clear" w:color="auto" w:fill="CDDDAC" w:themeFill="accent3" w:themeFillTint="7F"/>
      </w:tcPr>
    </w:tblStylePr>
  </w:style>
  <w:style w:type="table" w:styleId="Gemiddeldraster3-accent4">
    <w:name w:val="Medium Grid 3 Accent 4"/>
    <w:basedOn w:val="Standaardtabel"/>
    <w:uiPriority w:val="69"/>
    <w:rsid w:val="00CB0664"/>
    <w:pPr>
      <w:spacing w:after="0" w:line="240" w:lineRule="auto"/>
    </w:pPr>
    <w:tblPr>
      <w:tblStyleRowBandSize w:val="1"/>
      <w:tblStyleColBandSize w:val="1"/>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Pr>
    <w:tcPr>
      <w:shd w:val="clear" w:color="auto" w:fill="DFD8E8" w:themeFill="accent4" w:themeFillTint="3F"/>
    </w:tcPr>
    <w:tblStylePr w:type="firstRow">
      <w:rPr>
        <w:b/>
        <w:bCs/>
        <w:i w:val="0"/>
        <w:iCs w:val="0"/>
        <w:color w:val="FFFFFF" w:themeColor="background1"/>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color="FFFFFF" w:themeColor="background1" w:sz="8" w:space="0"/>
        </w:tcBorders>
        <w:shd w:val="clear" w:color="auto" w:fill="8064A2" w:themeFill="accent4"/>
      </w:tcPr>
    </w:tblStylePr>
    <w:tblStylePr w:type="lastRow">
      <w:rPr>
        <w:b/>
        <w:bCs/>
        <w:i w:val="0"/>
        <w:iCs w:val="0"/>
        <w:color w:val="FFFFFF" w:themeColor="background1"/>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color="FFFFFF" w:themeColor="background1" w:sz="8" w:space="0"/>
        </w:tcBorders>
        <w:shd w:val="clear" w:color="auto" w:fill="8064A2" w:themeFill="accent4"/>
      </w:tcPr>
    </w:tblStylePr>
    <w:tblStylePr w:type="firstCol">
      <w:rPr>
        <w:b/>
        <w:bCs/>
        <w:i w:val="0"/>
        <w:iCs w:val="0"/>
        <w:color w:val="FFFFFF" w:themeColor="background1"/>
      </w:rPr>
      <w:tblPr/>
      <w:tcPr>
        <w:tcBorders>
          <w:left w:val="single" w:color="FFFFFF" w:themeColor="background1" w:sz="8" w:space="0"/>
          <w:right w:val="single" w:color="FFFFFF" w:themeColor="background1" w:sz="24" w:space="0"/>
          <w:insideH w:val="nil"/>
          <w:insideV w:val="nil"/>
        </w:tcBorders>
        <w:shd w:val="clear" w:color="auto" w:fill="8064A2" w:themeFill="accent4"/>
      </w:tcPr>
    </w:tblStylePr>
    <w:tblStylePr w:type="lastCol">
      <w:rPr>
        <w:b/>
        <w:bCs/>
        <w:i w:val="0"/>
        <w:iCs w:val="0"/>
        <w:color w:val="FFFFFF" w:themeColor="background1"/>
      </w:rPr>
      <w:tblPr/>
      <w:tcPr>
        <w:tcBorders>
          <w:top w:val="nil"/>
          <w:left w:val="single" w:color="FFFFFF" w:themeColor="background1" w:sz="24" w:space="0"/>
          <w:bottom w:val="nil"/>
          <w:right w:val="nil"/>
          <w:insideH w:val="nil"/>
          <w:insideV w:val="nil"/>
        </w:tcBorders>
        <w:shd w:val="clear" w:color="auto" w:fill="8064A2" w:themeFill="accent4"/>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BFB1D0" w:themeFill="accent4"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8" w:space="0"/>
          <w:insideV w:val="single" w:color="FFFFFF" w:themeColor="background1" w:sz="8" w:space="0"/>
        </w:tcBorders>
        <w:shd w:val="clear" w:color="auto" w:fill="BFB1D0" w:themeFill="accent4" w:themeFillTint="7F"/>
      </w:tcPr>
    </w:tblStylePr>
  </w:style>
  <w:style w:type="table" w:styleId="Gemiddeldraster3-accent5">
    <w:name w:val="Medium Grid 3 Accent 5"/>
    <w:basedOn w:val="Standaardtabel"/>
    <w:uiPriority w:val="69"/>
    <w:rsid w:val="00CB0664"/>
    <w:pPr>
      <w:spacing w:after="0" w:line="240" w:lineRule="auto"/>
    </w:pPr>
    <w:tblPr>
      <w:tblStyleRowBandSize w:val="1"/>
      <w:tblStyleColBandSize w:val="1"/>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Pr>
    <w:tcPr>
      <w:shd w:val="clear" w:color="auto" w:fill="D2EAF1" w:themeFill="accent5" w:themeFillTint="3F"/>
    </w:tcPr>
    <w:tblStylePr w:type="firstRow">
      <w:rPr>
        <w:b/>
        <w:bCs/>
        <w:i w:val="0"/>
        <w:iCs w:val="0"/>
        <w:color w:val="FFFFFF" w:themeColor="background1"/>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color="FFFFFF" w:themeColor="background1" w:sz="8" w:space="0"/>
        </w:tcBorders>
        <w:shd w:val="clear" w:color="auto" w:fill="4BACC6" w:themeFill="accent5"/>
      </w:tcPr>
    </w:tblStylePr>
    <w:tblStylePr w:type="lastRow">
      <w:rPr>
        <w:b/>
        <w:bCs/>
        <w:i w:val="0"/>
        <w:iCs w:val="0"/>
        <w:color w:val="FFFFFF" w:themeColor="background1"/>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color="FFFFFF" w:themeColor="background1" w:sz="8" w:space="0"/>
        </w:tcBorders>
        <w:shd w:val="clear" w:color="auto" w:fill="4BACC6" w:themeFill="accent5"/>
      </w:tcPr>
    </w:tblStylePr>
    <w:tblStylePr w:type="firstCol">
      <w:rPr>
        <w:b/>
        <w:bCs/>
        <w:i w:val="0"/>
        <w:iCs w:val="0"/>
        <w:color w:val="FFFFFF" w:themeColor="background1"/>
      </w:rPr>
      <w:tblPr/>
      <w:tcPr>
        <w:tcBorders>
          <w:left w:val="single" w:color="FFFFFF" w:themeColor="background1" w:sz="8" w:space="0"/>
          <w:right w:val="single" w:color="FFFFFF" w:themeColor="background1" w:sz="24" w:space="0"/>
          <w:insideH w:val="nil"/>
          <w:insideV w:val="nil"/>
        </w:tcBorders>
        <w:shd w:val="clear" w:color="auto" w:fill="4BACC6" w:themeFill="accent5"/>
      </w:tcPr>
    </w:tblStylePr>
    <w:tblStylePr w:type="lastCol">
      <w:rPr>
        <w:b/>
        <w:bCs/>
        <w:i w:val="0"/>
        <w:iCs w:val="0"/>
        <w:color w:val="FFFFFF" w:themeColor="background1"/>
      </w:rPr>
      <w:tblPr/>
      <w:tcPr>
        <w:tcBorders>
          <w:top w:val="nil"/>
          <w:left w:val="single" w:color="FFFFFF" w:themeColor="background1" w:sz="24" w:space="0"/>
          <w:bottom w:val="nil"/>
          <w:right w:val="nil"/>
          <w:insideH w:val="nil"/>
          <w:insideV w:val="nil"/>
        </w:tcBorders>
        <w:shd w:val="clear" w:color="auto" w:fill="4BACC6" w:themeFill="accent5"/>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A5D5E2" w:themeFill="accent5"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8" w:space="0"/>
          <w:insideV w:val="single" w:color="FFFFFF" w:themeColor="background1" w:sz="8" w:space="0"/>
        </w:tcBorders>
        <w:shd w:val="clear" w:color="auto" w:fill="A5D5E2" w:themeFill="accent5" w:themeFillTint="7F"/>
      </w:tcPr>
    </w:tblStylePr>
  </w:style>
  <w:style w:type="table" w:styleId="Gemiddeldraster3-accent6">
    <w:name w:val="Medium Grid 3 Accent 6"/>
    <w:basedOn w:val="Standaardtabel"/>
    <w:uiPriority w:val="69"/>
    <w:rsid w:val="00CB0664"/>
    <w:pPr>
      <w:spacing w:after="0" w:line="240" w:lineRule="auto"/>
    </w:pPr>
    <w:tblPr>
      <w:tblStyleRowBandSize w:val="1"/>
      <w:tblStyleColBandSize w:val="1"/>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Pr>
    <w:tcPr>
      <w:shd w:val="clear" w:color="auto" w:fill="FDE4D0" w:themeFill="accent6" w:themeFillTint="3F"/>
    </w:tcPr>
    <w:tblStylePr w:type="firstRow">
      <w:rPr>
        <w:b/>
        <w:bCs/>
        <w:i w:val="0"/>
        <w:iCs w:val="0"/>
        <w:color w:val="FFFFFF" w:themeColor="background1"/>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color="FFFFFF" w:themeColor="background1" w:sz="8" w:space="0"/>
        </w:tcBorders>
        <w:shd w:val="clear" w:color="auto" w:fill="F79646" w:themeFill="accent6"/>
      </w:tcPr>
    </w:tblStylePr>
    <w:tblStylePr w:type="lastRow">
      <w:rPr>
        <w:b/>
        <w:bCs/>
        <w:i w:val="0"/>
        <w:iCs w:val="0"/>
        <w:color w:val="FFFFFF" w:themeColor="background1"/>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color="FFFFFF" w:themeColor="background1" w:sz="8" w:space="0"/>
        </w:tcBorders>
        <w:shd w:val="clear" w:color="auto" w:fill="F79646" w:themeFill="accent6"/>
      </w:tcPr>
    </w:tblStylePr>
    <w:tblStylePr w:type="firstCol">
      <w:rPr>
        <w:b/>
        <w:bCs/>
        <w:i w:val="0"/>
        <w:iCs w:val="0"/>
        <w:color w:val="FFFFFF" w:themeColor="background1"/>
      </w:rPr>
      <w:tblPr/>
      <w:tcPr>
        <w:tcBorders>
          <w:left w:val="single" w:color="FFFFFF" w:themeColor="background1" w:sz="8" w:space="0"/>
          <w:right w:val="single" w:color="FFFFFF" w:themeColor="background1" w:sz="24" w:space="0"/>
          <w:insideH w:val="nil"/>
          <w:insideV w:val="nil"/>
        </w:tcBorders>
        <w:shd w:val="clear" w:color="auto" w:fill="F79646" w:themeFill="accent6"/>
      </w:tcPr>
    </w:tblStylePr>
    <w:tblStylePr w:type="lastCol">
      <w:rPr>
        <w:b/>
        <w:bCs/>
        <w:i w:val="0"/>
        <w:iCs w:val="0"/>
        <w:color w:val="FFFFFF" w:themeColor="background1"/>
      </w:rPr>
      <w:tblPr/>
      <w:tcPr>
        <w:tcBorders>
          <w:top w:val="nil"/>
          <w:left w:val="single" w:color="FFFFFF" w:themeColor="background1" w:sz="24" w:space="0"/>
          <w:bottom w:val="nil"/>
          <w:right w:val="nil"/>
          <w:insideH w:val="nil"/>
          <w:insideV w:val="nil"/>
        </w:tcBorders>
        <w:shd w:val="clear" w:color="auto" w:fill="F79646" w:themeFill="accent6"/>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FBCAA2" w:themeFill="accent6"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8" w:space="0"/>
          <w:insideV w:val="single" w:color="FFFFFF" w:themeColor="background1" w:sz="8" w:space="0"/>
        </w:tcBorders>
        <w:shd w:val="clear" w:color="auto" w:fill="FBCAA2" w:themeFill="accent6" w:themeFillTint="7F"/>
      </w:tcPr>
    </w:tblStylePr>
  </w:style>
  <w:style w:type="table" w:styleId="Donkerelijst">
    <w:name w:val="Dark List"/>
    <w:basedOn w:val="Standaardtabe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color="FFFFFF" w:themeColor="background1" w:sz="18" w:space="0"/>
          <w:insideH w:val="nil"/>
          <w:insideV w:val="nil"/>
        </w:tcBorders>
        <w:shd w:val="clear" w:color="auto" w:fill="000000" w:themeFill="text1" w:themeFillShade="BF"/>
      </w:tcPr>
    </w:tblStylePr>
    <w:tblStylePr w:type="lastCol">
      <w:tblPr/>
      <w:tcPr>
        <w:tcBorders>
          <w:top w:val="nil"/>
          <w:left w:val="single" w:color="FFFFFF" w:themeColor="background1" w:sz="18" w:space="0"/>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onkerelijst-accent1">
    <w:name w:val="Dark List Accent 1"/>
    <w:basedOn w:val="Standaardtabe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color="FFFFFF" w:themeColor="background1" w:sz="18" w:space="0"/>
          <w:insideH w:val="nil"/>
          <w:insideV w:val="nil"/>
        </w:tcBorders>
        <w:shd w:val="clear" w:color="auto" w:fill="365F91" w:themeFill="accent1" w:themeFillShade="BF"/>
      </w:tcPr>
    </w:tblStylePr>
    <w:tblStylePr w:type="lastCol">
      <w:tblPr/>
      <w:tcPr>
        <w:tcBorders>
          <w:top w:val="nil"/>
          <w:left w:val="single" w:color="FFFFFF" w:themeColor="background1" w:sz="18" w:space="0"/>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onkerelijst-accent2">
    <w:name w:val="Dark List Accent 2"/>
    <w:basedOn w:val="Standaardtabe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color="FFFFFF" w:themeColor="background1" w:sz="18" w:space="0"/>
          <w:insideH w:val="nil"/>
          <w:insideV w:val="nil"/>
        </w:tcBorders>
        <w:shd w:val="clear" w:color="auto" w:fill="943634" w:themeFill="accent2" w:themeFillShade="BF"/>
      </w:tcPr>
    </w:tblStylePr>
    <w:tblStylePr w:type="lastCol">
      <w:tblPr/>
      <w:tcPr>
        <w:tcBorders>
          <w:top w:val="nil"/>
          <w:left w:val="single" w:color="FFFFFF" w:themeColor="background1" w:sz="18" w:space="0"/>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onkerelijst-accent3">
    <w:name w:val="Dark List Accent 3"/>
    <w:basedOn w:val="Standaardtabe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color="FFFFFF" w:themeColor="background1" w:sz="18" w:space="0"/>
          <w:insideH w:val="nil"/>
          <w:insideV w:val="nil"/>
        </w:tcBorders>
        <w:shd w:val="clear" w:color="auto" w:fill="76923C" w:themeFill="accent3" w:themeFillShade="BF"/>
      </w:tcPr>
    </w:tblStylePr>
    <w:tblStylePr w:type="lastCol">
      <w:tblPr/>
      <w:tcPr>
        <w:tcBorders>
          <w:top w:val="nil"/>
          <w:left w:val="single" w:color="FFFFFF" w:themeColor="background1" w:sz="18" w:space="0"/>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onkerelijst-accent4">
    <w:name w:val="Dark List Accent 4"/>
    <w:basedOn w:val="Standaardtabe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color="FFFFFF" w:themeColor="background1" w:sz="18" w:space="0"/>
          <w:insideH w:val="nil"/>
          <w:insideV w:val="nil"/>
        </w:tcBorders>
        <w:shd w:val="clear" w:color="auto" w:fill="5F497A" w:themeFill="accent4" w:themeFillShade="BF"/>
      </w:tcPr>
    </w:tblStylePr>
    <w:tblStylePr w:type="lastCol">
      <w:tblPr/>
      <w:tcPr>
        <w:tcBorders>
          <w:top w:val="nil"/>
          <w:left w:val="single" w:color="FFFFFF" w:themeColor="background1" w:sz="18" w:space="0"/>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onkerelijst-accent5">
    <w:name w:val="Dark List Accent 5"/>
    <w:basedOn w:val="Standaardtabe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color="FFFFFF" w:themeColor="background1" w:sz="18" w:space="0"/>
          <w:insideH w:val="nil"/>
          <w:insideV w:val="nil"/>
        </w:tcBorders>
        <w:shd w:val="clear" w:color="auto" w:fill="31849B" w:themeFill="accent5" w:themeFillShade="BF"/>
      </w:tcPr>
    </w:tblStylePr>
    <w:tblStylePr w:type="lastCol">
      <w:tblPr/>
      <w:tcPr>
        <w:tcBorders>
          <w:top w:val="nil"/>
          <w:left w:val="single" w:color="FFFFFF" w:themeColor="background1" w:sz="18" w:space="0"/>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onkerelijst-accent6">
    <w:name w:val="Dark List Accent 6"/>
    <w:basedOn w:val="Standaardtabe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color="FFFFFF" w:themeColor="background1" w:sz="18" w:space="0"/>
          <w:insideH w:val="nil"/>
          <w:insideV w:val="nil"/>
        </w:tcBorders>
        <w:shd w:val="clear" w:color="auto" w:fill="E36C0A" w:themeFill="accent6" w:themeFillShade="BF"/>
      </w:tcPr>
    </w:tblStylePr>
    <w:tblStylePr w:type="lastCol">
      <w:tblPr/>
      <w:tcPr>
        <w:tcBorders>
          <w:top w:val="nil"/>
          <w:left w:val="single" w:color="FFFFFF" w:themeColor="background1" w:sz="18" w:space="0"/>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Kleurrijkearcering">
    <w:name w:val="Colorful Shading"/>
    <w:basedOn w:val="Standaardtabel"/>
    <w:uiPriority w:val="71"/>
    <w:rsid w:val="00CB0664"/>
    <w:pPr>
      <w:spacing w:after="0" w:line="240" w:lineRule="auto"/>
    </w:pPr>
    <w:rPr>
      <w:color w:val="000000" w:themeColor="text1"/>
    </w:rPr>
    <w:tblPr>
      <w:tblStyleRowBandSize w:val="1"/>
      <w:tblStyleColBandSize w:val="1"/>
      <w:tblBorders>
        <w:top w:val="single" w:color="C0504D" w:themeColor="accent2" w:sz="24" w:space="0"/>
        <w:left w:val="single" w:color="000000" w:themeColor="text1" w:sz="4" w:space="0"/>
        <w:bottom w:val="single" w:color="000000" w:themeColor="text1" w:sz="4" w:space="0"/>
        <w:right w:val="single" w:color="000000" w:themeColor="text1" w:sz="4" w:space="0"/>
        <w:insideH w:val="single" w:color="FFFFFF" w:themeColor="background1" w:sz="4" w:space="0"/>
        <w:insideV w:val="single" w:color="FFFFFF" w:themeColor="background1" w:sz="4" w:space="0"/>
      </w:tblBorders>
    </w:tblPr>
    <w:tcPr>
      <w:shd w:val="clear" w:color="auto" w:fill="E6E6E6" w:themeFill="text1" w:themeFillTint="19"/>
    </w:tcPr>
    <w:tblStylePr w:type="firstRow">
      <w:rPr>
        <w:b/>
        <w:bCs/>
      </w:rPr>
      <w:tblPr/>
      <w:tcPr>
        <w:tcBorders>
          <w:top w:val="nil"/>
          <w:left w:val="nil"/>
          <w:bottom w:val="single" w:color="C0504D" w:themeColor="accent2" w:sz="24" w:space="0"/>
          <w:right w:val="nil"/>
          <w:insideH w:val="nil"/>
          <w:insideV w:val="nil"/>
        </w:tcBorders>
        <w:shd w:val="clear" w:color="auto" w:fill="FFFFFF" w:themeFill="background1"/>
      </w:tcPr>
    </w:tblStylePr>
    <w:tblStylePr w:type="lastRow">
      <w:rPr>
        <w:b/>
        <w:bCs/>
        <w:color w:val="FFFFFF" w:themeColor="background1"/>
      </w:rPr>
      <w:tblPr/>
      <w:tcPr>
        <w:tcBorders>
          <w:top w:val="single" w:color="FFFFFF" w:themeColor="background1" w:sz="6" w:space="0"/>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color="000000" w:themeColor="text1" w:themeShade="99" w:sz="4" w:space="0"/>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Kleurrijkearcering-accent1">
    <w:name w:val="Colorful Shading Accent 1"/>
    <w:basedOn w:val="Standaardtabel"/>
    <w:uiPriority w:val="71"/>
    <w:rsid w:val="00CB0664"/>
    <w:pPr>
      <w:spacing w:after="0" w:line="240" w:lineRule="auto"/>
    </w:pPr>
    <w:rPr>
      <w:color w:val="000000" w:themeColor="text1"/>
    </w:rPr>
    <w:tblPr>
      <w:tblStyleRowBandSize w:val="1"/>
      <w:tblStyleColBandSize w:val="1"/>
      <w:tblBorders>
        <w:top w:val="single" w:color="C0504D" w:themeColor="accent2" w:sz="24" w:space="0"/>
        <w:left w:val="single" w:color="4F81BD" w:themeColor="accent1" w:sz="4" w:space="0"/>
        <w:bottom w:val="single" w:color="4F81BD" w:themeColor="accent1" w:sz="4" w:space="0"/>
        <w:right w:val="single" w:color="4F81BD" w:themeColor="accent1" w:sz="4" w:space="0"/>
        <w:insideH w:val="single" w:color="FFFFFF" w:themeColor="background1" w:sz="4" w:space="0"/>
        <w:insideV w:val="single" w:color="FFFFFF" w:themeColor="background1" w:sz="4" w:space="0"/>
      </w:tblBorders>
    </w:tblPr>
    <w:tcPr>
      <w:shd w:val="clear" w:color="auto" w:fill="EDF2F8" w:themeFill="accent1" w:themeFillTint="19"/>
    </w:tcPr>
    <w:tblStylePr w:type="firstRow">
      <w:rPr>
        <w:b/>
        <w:bCs/>
      </w:rPr>
      <w:tblPr/>
      <w:tcPr>
        <w:tcBorders>
          <w:top w:val="nil"/>
          <w:left w:val="nil"/>
          <w:bottom w:val="single" w:color="C0504D" w:themeColor="accent2" w:sz="24" w:space="0"/>
          <w:right w:val="nil"/>
          <w:insideH w:val="nil"/>
          <w:insideV w:val="nil"/>
        </w:tcBorders>
        <w:shd w:val="clear" w:color="auto" w:fill="FFFFFF" w:themeFill="background1"/>
      </w:tcPr>
    </w:tblStylePr>
    <w:tblStylePr w:type="lastRow">
      <w:rPr>
        <w:b/>
        <w:bCs/>
        <w:color w:val="FFFFFF" w:themeColor="background1"/>
      </w:rPr>
      <w:tblPr/>
      <w:tcPr>
        <w:tcBorders>
          <w:top w:val="single" w:color="FFFFFF" w:themeColor="background1" w:sz="6" w:space="0"/>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color="2C4C74" w:themeColor="accent1" w:themeShade="99" w:sz="4" w:space="0"/>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Kleurrijkearcering-accent2">
    <w:name w:val="Colorful Shading Accent 2"/>
    <w:basedOn w:val="Standaardtabel"/>
    <w:uiPriority w:val="71"/>
    <w:rsid w:val="00CB0664"/>
    <w:pPr>
      <w:spacing w:after="0" w:line="240" w:lineRule="auto"/>
    </w:pPr>
    <w:rPr>
      <w:color w:val="000000" w:themeColor="text1"/>
    </w:rPr>
    <w:tblPr>
      <w:tblStyleRowBandSize w:val="1"/>
      <w:tblStyleColBandSize w:val="1"/>
      <w:tblBorders>
        <w:top w:val="single" w:color="C0504D" w:themeColor="accent2" w:sz="24" w:space="0"/>
        <w:left w:val="single" w:color="C0504D" w:themeColor="accent2" w:sz="4" w:space="0"/>
        <w:bottom w:val="single" w:color="C0504D" w:themeColor="accent2" w:sz="4" w:space="0"/>
        <w:right w:val="single" w:color="C0504D" w:themeColor="accent2" w:sz="4" w:space="0"/>
        <w:insideH w:val="single" w:color="FFFFFF" w:themeColor="background1" w:sz="4" w:space="0"/>
        <w:insideV w:val="single" w:color="FFFFFF" w:themeColor="background1" w:sz="4" w:space="0"/>
      </w:tblBorders>
    </w:tblPr>
    <w:tcPr>
      <w:shd w:val="clear" w:color="auto" w:fill="F8EDED" w:themeFill="accent2" w:themeFillTint="19"/>
    </w:tcPr>
    <w:tblStylePr w:type="firstRow">
      <w:rPr>
        <w:b/>
        <w:bCs/>
      </w:rPr>
      <w:tblPr/>
      <w:tcPr>
        <w:tcBorders>
          <w:top w:val="nil"/>
          <w:left w:val="nil"/>
          <w:bottom w:val="single" w:color="C0504D" w:themeColor="accent2" w:sz="24" w:space="0"/>
          <w:right w:val="nil"/>
          <w:insideH w:val="nil"/>
          <w:insideV w:val="nil"/>
        </w:tcBorders>
        <w:shd w:val="clear" w:color="auto" w:fill="FFFFFF" w:themeFill="background1"/>
      </w:tcPr>
    </w:tblStylePr>
    <w:tblStylePr w:type="lastRow">
      <w:rPr>
        <w:b/>
        <w:bCs/>
        <w:color w:val="FFFFFF" w:themeColor="background1"/>
      </w:rPr>
      <w:tblPr/>
      <w:tcPr>
        <w:tcBorders>
          <w:top w:val="single" w:color="FFFFFF" w:themeColor="background1" w:sz="6" w:space="0"/>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color="772C2A" w:themeColor="accent2" w:themeShade="99" w:sz="4" w:space="0"/>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Kleurrijkearcering-accent3">
    <w:name w:val="Colorful Shading Accent 3"/>
    <w:basedOn w:val="Standaardtabel"/>
    <w:uiPriority w:val="71"/>
    <w:rsid w:val="00CB0664"/>
    <w:pPr>
      <w:spacing w:after="0" w:line="240" w:lineRule="auto"/>
    </w:pPr>
    <w:rPr>
      <w:color w:val="000000" w:themeColor="text1"/>
    </w:rPr>
    <w:tblPr>
      <w:tblStyleRowBandSize w:val="1"/>
      <w:tblStyleColBandSize w:val="1"/>
      <w:tblBorders>
        <w:top w:val="single" w:color="8064A2" w:themeColor="accent4" w:sz="24" w:space="0"/>
        <w:left w:val="single" w:color="9BBB59" w:themeColor="accent3" w:sz="4" w:space="0"/>
        <w:bottom w:val="single" w:color="9BBB59" w:themeColor="accent3" w:sz="4" w:space="0"/>
        <w:right w:val="single" w:color="9BBB59" w:themeColor="accent3" w:sz="4" w:space="0"/>
        <w:insideH w:val="single" w:color="FFFFFF" w:themeColor="background1" w:sz="4" w:space="0"/>
        <w:insideV w:val="single" w:color="FFFFFF" w:themeColor="background1" w:sz="4" w:space="0"/>
      </w:tblBorders>
    </w:tblPr>
    <w:tcPr>
      <w:shd w:val="clear" w:color="auto" w:fill="F5F8EE" w:themeFill="accent3" w:themeFillTint="19"/>
    </w:tcPr>
    <w:tblStylePr w:type="firstRow">
      <w:rPr>
        <w:b/>
        <w:bCs/>
      </w:rPr>
      <w:tblPr/>
      <w:tcPr>
        <w:tcBorders>
          <w:top w:val="nil"/>
          <w:left w:val="nil"/>
          <w:bottom w:val="single" w:color="8064A2" w:themeColor="accent4" w:sz="24" w:space="0"/>
          <w:right w:val="nil"/>
          <w:insideH w:val="nil"/>
          <w:insideV w:val="nil"/>
        </w:tcBorders>
        <w:shd w:val="clear" w:color="auto" w:fill="FFFFFF" w:themeFill="background1"/>
      </w:tcPr>
    </w:tblStylePr>
    <w:tblStylePr w:type="lastRow">
      <w:rPr>
        <w:b/>
        <w:bCs/>
        <w:color w:val="FFFFFF" w:themeColor="background1"/>
      </w:rPr>
      <w:tblPr/>
      <w:tcPr>
        <w:tcBorders>
          <w:top w:val="single" w:color="FFFFFF" w:themeColor="background1" w:sz="6" w:space="0"/>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color="5E7530" w:themeColor="accent3" w:themeShade="99" w:sz="4" w:space="0"/>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Kleurrijkearcering-accent4">
    <w:name w:val="Colorful Shading Accent 4"/>
    <w:basedOn w:val="Standaardtabel"/>
    <w:uiPriority w:val="71"/>
    <w:rsid w:val="00CB0664"/>
    <w:pPr>
      <w:spacing w:after="0" w:line="240" w:lineRule="auto"/>
    </w:pPr>
    <w:rPr>
      <w:color w:val="000000" w:themeColor="text1"/>
    </w:rPr>
    <w:tblPr>
      <w:tblStyleRowBandSize w:val="1"/>
      <w:tblStyleColBandSize w:val="1"/>
      <w:tblBorders>
        <w:top w:val="single" w:color="9BBB59" w:themeColor="accent3" w:sz="24" w:space="0"/>
        <w:left w:val="single" w:color="8064A2" w:themeColor="accent4" w:sz="4" w:space="0"/>
        <w:bottom w:val="single" w:color="8064A2" w:themeColor="accent4" w:sz="4" w:space="0"/>
        <w:right w:val="single" w:color="8064A2" w:themeColor="accent4" w:sz="4" w:space="0"/>
        <w:insideH w:val="single" w:color="FFFFFF" w:themeColor="background1" w:sz="4" w:space="0"/>
        <w:insideV w:val="single" w:color="FFFFFF" w:themeColor="background1" w:sz="4" w:space="0"/>
      </w:tblBorders>
    </w:tblPr>
    <w:tcPr>
      <w:shd w:val="clear" w:color="auto" w:fill="F2EFF6" w:themeFill="accent4" w:themeFillTint="19"/>
    </w:tcPr>
    <w:tblStylePr w:type="firstRow">
      <w:rPr>
        <w:b/>
        <w:bCs/>
      </w:rPr>
      <w:tblPr/>
      <w:tcPr>
        <w:tcBorders>
          <w:top w:val="nil"/>
          <w:left w:val="nil"/>
          <w:bottom w:val="single" w:color="9BBB59" w:themeColor="accent3" w:sz="24" w:space="0"/>
          <w:right w:val="nil"/>
          <w:insideH w:val="nil"/>
          <w:insideV w:val="nil"/>
        </w:tcBorders>
        <w:shd w:val="clear" w:color="auto" w:fill="FFFFFF" w:themeFill="background1"/>
      </w:tcPr>
    </w:tblStylePr>
    <w:tblStylePr w:type="lastRow">
      <w:rPr>
        <w:b/>
        <w:bCs/>
        <w:color w:val="FFFFFF" w:themeColor="background1"/>
      </w:rPr>
      <w:tblPr/>
      <w:tcPr>
        <w:tcBorders>
          <w:top w:val="single" w:color="FFFFFF" w:themeColor="background1" w:sz="6" w:space="0"/>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color="4C3B62" w:themeColor="accent4" w:themeShade="99" w:sz="4" w:space="0"/>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Kleurrijkearcering-accent5">
    <w:name w:val="Colorful Shading Accent 5"/>
    <w:basedOn w:val="Standaardtabel"/>
    <w:uiPriority w:val="71"/>
    <w:rsid w:val="00CB0664"/>
    <w:pPr>
      <w:spacing w:after="0" w:line="240" w:lineRule="auto"/>
    </w:pPr>
    <w:rPr>
      <w:color w:val="000000" w:themeColor="text1"/>
    </w:rPr>
    <w:tblPr>
      <w:tblStyleRowBandSize w:val="1"/>
      <w:tblStyleColBandSize w:val="1"/>
      <w:tblBorders>
        <w:top w:val="single" w:color="F79646" w:themeColor="accent6" w:sz="24" w:space="0"/>
        <w:left w:val="single" w:color="4BACC6" w:themeColor="accent5" w:sz="4" w:space="0"/>
        <w:bottom w:val="single" w:color="4BACC6" w:themeColor="accent5" w:sz="4" w:space="0"/>
        <w:right w:val="single" w:color="4BACC6" w:themeColor="accent5" w:sz="4" w:space="0"/>
        <w:insideH w:val="single" w:color="FFFFFF" w:themeColor="background1" w:sz="4" w:space="0"/>
        <w:insideV w:val="single" w:color="FFFFFF" w:themeColor="background1" w:sz="4" w:space="0"/>
      </w:tblBorders>
    </w:tblPr>
    <w:tcPr>
      <w:shd w:val="clear" w:color="auto" w:fill="EDF6F9" w:themeFill="accent5" w:themeFillTint="19"/>
    </w:tcPr>
    <w:tblStylePr w:type="firstRow">
      <w:rPr>
        <w:b/>
        <w:bCs/>
      </w:rPr>
      <w:tblPr/>
      <w:tcPr>
        <w:tcBorders>
          <w:top w:val="nil"/>
          <w:left w:val="nil"/>
          <w:bottom w:val="single" w:color="F79646" w:themeColor="accent6" w:sz="24" w:space="0"/>
          <w:right w:val="nil"/>
          <w:insideH w:val="nil"/>
          <w:insideV w:val="nil"/>
        </w:tcBorders>
        <w:shd w:val="clear" w:color="auto" w:fill="FFFFFF" w:themeFill="background1"/>
      </w:tcPr>
    </w:tblStylePr>
    <w:tblStylePr w:type="lastRow">
      <w:rPr>
        <w:b/>
        <w:bCs/>
        <w:color w:val="FFFFFF" w:themeColor="background1"/>
      </w:rPr>
      <w:tblPr/>
      <w:tcPr>
        <w:tcBorders>
          <w:top w:val="single" w:color="FFFFFF" w:themeColor="background1" w:sz="6" w:space="0"/>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color="276A7C" w:themeColor="accent5" w:themeShade="99" w:sz="4" w:space="0"/>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Kleurrijkearcering-accent6">
    <w:name w:val="Colorful Shading Accent 6"/>
    <w:basedOn w:val="Standaardtabel"/>
    <w:uiPriority w:val="71"/>
    <w:rsid w:val="00CB0664"/>
    <w:pPr>
      <w:spacing w:after="0" w:line="240" w:lineRule="auto"/>
    </w:pPr>
    <w:rPr>
      <w:color w:val="000000" w:themeColor="text1"/>
    </w:rPr>
    <w:tblPr>
      <w:tblStyleRowBandSize w:val="1"/>
      <w:tblStyleColBandSize w:val="1"/>
      <w:tblBorders>
        <w:top w:val="single" w:color="4BACC6" w:themeColor="accent5" w:sz="24" w:space="0"/>
        <w:left w:val="single" w:color="F79646" w:themeColor="accent6" w:sz="4" w:space="0"/>
        <w:bottom w:val="single" w:color="F79646" w:themeColor="accent6" w:sz="4" w:space="0"/>
        <w:right w:val="single" w:color="F79646" w:themeColor="accent6" w:sz="4" w:space="0"/>
        <w:insideH w:val="single" w:color="FFFFFF" w:themeColor="background1" w:sz="4" w:space="0"/>
        <w:insideV w:val="single" w:color="FFFFFF" w:themeColor="background1" w:sz="4" w:space="0"/>
      </w:tblBorders>
    </w:tblPr>
    <w:tcPr>
      <w:shd w:val="clear" w:color="auto" w:fill="FEF4EC" w:themeFill="accent6" w:themeFillTint="19"/>
    </w:tcPr>
    <w:tblStylePr w:type="firstRow">
      <w:rPr>
        <w:b/>
        <w:bCs/>
      </w:rPr>
      <w:tblPr/>
      <w:tcPr>
        <w:tcBorders>
          <w:top w:val="nil"/>
          <w:left w:val="nil"/>
          <w:bottom w:val="single" w:color="4BACC6" w:themeColor="accent5" w:sz="24" w:space="0"/>
          <w:right w:val="nil"/>
          <w:insideH w:val="nil"/>
          <w:insideV w:val="nil"/>
        </w:tcBorders>
        <w:shd w:val="clear" w:color="auto" w:fill="FFFFFF" w:themeFill="background1"/>
      </w:tcPr>
    </w:tblStylePr>
    <w:tblStylePr w:type="lastRow">
      <w:rPr>
        <w:b/>
        <w:bCs/>
        <w:color w:val="FFFFFF" w:themeColor="background1"/>
      </w:rPr>
      <w:tblPr/>
      <w:tcPr>
        <w:tcBorders>
          <w:top w:val="single" w:color="FFFFFF" w:themeColor="background1" w:sz="6" w:space="0"/>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color="B65608" w:themeColor="accent6" w:themeShade="99" w:sz="4" w:space="0"/>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Kleurrijkelijst">
    <w:name w:val="Colorful List"/>
    <w:basedOn w:val="Standaardtabe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color="FFFFFF" w:themeColor="background1" w:sz="12" w:space="0"/>
        </w:tcBorders>
        <w:shd w:val="clear" w:color="auto" w:fill="9E3A38" w:themeFill="accent2" w:themeFillShade="CC"/>
      </w:tcPr>
    </w:tblStylePr>
    <w:tblStylePr w:type="lastRow">
      <w:rPr>
        <w:b/>
        <w:bCs/>
        <w:color w:val="9E3A38" w:themeColor="accent2"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Kleurrijkelijst-accent1">
    <w:name w:val="Colorful List Accent 1"/>
    <w:basedOn w:val="Standaardtabe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color="FFFFFF" w:themeColor="background1" w:sz="12" w:space="0"/>
        </w:tcBorders>
        <w:shd w:val="clear" w:color="auto" w:fill="9E3A38" w:themeFill="accent2" w:themeFillShade="CC"/>
      </w:tcPr>
    </w:tblStylePr>
    <w:tblStylePr w:type="lastRow">
      <w:rPr>
        <w:b/>
        <w:bCs/>
        <w:color w:val="9E3A38" w:themeColor="accent2"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Kleurrijkelijst-accent2">
    <w:name w:val="Colorful List Accent 2"/>
    <w:basedOn w:val="Standaardtabe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color="FFFFFF" w:themeColor="background1" w:sz="12" w:space="0"/>
        </w:tcBorders>
        <w:shd w:val="clear" w:color="auto" w:fill="9E3A38" w:themeFill="accent2" w:themeFillShade="CC"/>
      </w:tcPr>
    </w:tblStylePr>
    <w:tblStylePr w:type="lastRow">
      <w:rPr>
        <w:b/>
        <w:bCs/>
        <w:color w:val="9E3A38" w:themeColor="accent2"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Kleurrijkelijst-accent3">
    <w:name w:val="Colorful List Accent 3"/>
    <w:basedOn w:val="Standaardtabe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color="FFFFFF" w:themeColor="background1" w:sz="12" w:space="0"/>
        </w:tcBorders>
        <w:shd w:val="clear" w:color="auto" w:fill="664E82" w:themeFill="accent4" w:themeFillShade="CC"/>
      </w:tcPr>
    </w:tblStylePr>
    <w:tblStylePr w:type="lastRow">
      <w:rPr>
        <w:b/>
        <w:bCs/>
        <w:color w:val="664E82" w:themeColor="accent4"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Kleurrijkelijst-accent4">
    <w:name w:val="Colorful List Accent 4"/>
    <w:basedOn w:val="Standaardtabe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color="FFFFFF" w:themeColor="background1" w:sz="12" w:space="0"/>
        </w:tcBorders>
        <w:shd w:val="clear" w:color="auto" w:fill="7E9C40" w:themeFill="accent3" w:themeFillShade="CC"/>
      </w:tcPr>
    </w:tblStylePr>
    <w:tblStylePr w:type="lastRow">
      <w:rPr>
        <w:b/>
        <w:bCs/>
        <w:color w:val="7E9C40" w:themeColor="accent3"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Kleurrijkelijst-accent5">
    <w:name w:val="Colorful List Accent 5"/>
    <w:basedOn w:val="Standaardtabe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color="FFFFFF" w:themeColor="background1" w:sz="12" w:space="0"/>
        </w:tcBorders>
        <w:shd w:val="clear" w:color="auto" w:fill="F2730A" w:themeFill="accent6" w:themeFillShade="CC"/>
      </w:tcPr>
    </w:tblStylePr>
    <w:tblStylePr w:type="lastRow">
      <w:rPr>
        <w:b/>
        <w:bCs/>
        <w:color w:val="F2730A" w:themeColor="accent6"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Kleurrijkelijst-accent6">
    <w:name w:val="Colorful List Accent 6"/>
    <w:basedOn w:val="Standaardtabe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color="FFFFFF" w:themeColor="background1" w:sz="12" w:space="0"/>
        </w:tcBorders>
        <w:shd w:val="clear" w:color="auto" w:fill="348DA5" w:themeFill="accent5" w:themeFillShade="CC"/>
      </w:tcPr>
    </w:tblStylePr>
    <w:tblStylePr w:type="lastRow">
      <w:rPr>
        <w:b/>
        <w:bCs/>
        <w:color w:val="348DA5" w:themeColor="accent5"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Kleurrijkraster">
    <w:name w:val="Colorful Grid"/>
    <w:basedOn w:val="Standaardtabel"/>
    <w:uiPriority w:val="73"/>
    <w:rsid w:val="00CB0664"/>
    <w:pPr>
      <w:spacing w:after="0" w:line="240" w:lineRule="auto"/>
    </w:pPr>
    <w:rPr>
      <w:color w:val="000000" w:themeColor="text1"/>
    </w:rPr>
    <w:tblPr>
      <w:tblStyleRowBandSize w:val="1"/>
      <w:tblStyleColBandSize w:val="1"/>
      <w:tblBorders>
        <w:insideH w:val="single" w:color="FFFFFF" w:themeColor="background1" w:sz="4" w:space="0"/>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Kleurrijkraster-accent1">
    <w:name w:val="Colorful Grid Accent 1"/>
    <w:basedOn w:val="Standaardtabel"/>
    <w:uiPriority w:val="73"/>
    <w:rsid w:val="00CB0664"/>
    <w:pPr>
      <w:spacing w:after="0" w:line="240" w:lineRule="auto"/>
    </w:pPr>
    <w:rPr>
      <w:color w:val="000000" w:themeColor="text1"/>
    </w:rPr>
    <w:tblPr>
      <w:tblStyleRowBandSize w:val="1"/>
      <w:tblStyleColBandSize w:val="1"/>
      <w:tblBorders>
        <w:insideH w:val="single" w:color="FFFFFF" w:themeColor="background1" w:sz="4" w:space="0"/>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Kleurrijkraster-accent2">
    <w:name w:val="Colorful Grid Accent 2"/>
    <w:basedOn w:val="Standaardtabel"/>
    <w:uiPriority w:val="73"/>
    <w:rsid w:val="00CB0664"/>
    <w:pPr>
      <w:spacing w:after="0" w:line="240" w:lineRule="auto"/>
    </w:pPr>
    <w:rPr>
      <w:color w:val="000000" w:themeColor="text1"/>
    </w:rPr>
    <w:tblPr>
      <w:tblStyleRowBandSize w:val="1"/>
      <w:tblStyleColBandSize w:val="1"/>
      <w:tblBorders>
        <w:insideH w:val="single" w:color="FFFFFF" w:themeColor="background1" w:sz="4" w:space="0"/>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Kleurrijkraster-accent3">
    <w:name w:val="Colorful Grid Accent 3"/>
    <w:basedOn w:val="Standaardtabel"/>
    <w:uiPriority w:val="73"/>
    <w:rsid w:val="00CB0664"/>
    <w:pPr>
      <w:spacing w:after="0" w:line="240" w:lineRule="auto"/>
    </w:pPr>
    <w:rPr>
      <w:color w:val="000000" w:themeColor="text1"/>
    </w:rPr>
    <w:tblPr>
      <w:tblStyleRowBandSize w:val="1"/>
      <w:tblStyleColBandSize w:val="1"/>
      <w:tblBorders>
        <w:insideH w:val="single" w:color="FFFFFF" w:themeColor="background1" w:sz="4" w:space="0"/>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Kleurrijkraster-accent4">
    <w:name w:val="Colorful Grid Accent 4"/>
    <w:basedOn w:val="Standaardtabel"/>
    <w:uiPriority w:val="73"/>
    <w:rsid w:val="00CB0664"/>
    <w:pPr>
      <w:spacing w:after="0" w:line="240" w:lineRule="auto"/>
    </w:pPr>
    <w:rPr>
      <w:color w:val="000000" w:themeColor="text1"/>
    </w:rPr>
    <w:tblPr>
      <w:tblStyleRowBandSize w:val="1"/>
      <w:tblStyleColBandSize w:val="1"/>
      <w:tblBorders>
        <w:insideH w:val="single" w:color="FFFFFF" w:themeColor="background1" w:sz="4" w:space="0"/>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Kleurrijkraster-accent5">
    <w:name w:val="Colorful Grid Accent 5"/>
    <w:basedOn w:val="Standaardtabel"/>
    <w:uiPriority w:val="73"/>
    <w:rsid w:val="00CB0664"/>
    <w:pPr>
      <w:spacing w:after="0" w:line="240" w:lineRule="auto"/>
    </w:pPr>
    <w:rPr>
      <w:color w:val="000000" w:themeColor="text1"/>
    </w:rPr>
    <w:tblPr>
      <w:tblStyleRowBandSize w:val="1"/>
      <w:tblStyleColBandSize w:val="1"/>
      <w:tblBorders>
        <w:insideH w:val="single" w:color="FFFFFF" w:themeColor="background1" w:sz="4" w:space="0"/>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Kleurrijkraster-accent6">
    <w:name w:val="Colorful Grid Accent 6"/>
    <w:basedOn w:val="Standaardtabel"/>
    <w:uiPriority w:val="73"/>
    <w:rsid w:val="00CB0664"/>
    <w:pPr>
      <w:spacing w:after="0" w:line="240" w:lineRule="auto"/>
    </w:pPr>
    <w:rPr>
      <w:color w:val="000000" w:themeColor="text1"/>
    </w:rPr>
    <w:tblPr>
      <w:tblStyleRowBandSize w:val="1"/>
      <w:tblStyleColBandSize w:val="1"/>
      <w:tblBorders>
        <w:insideH w:val="single" w:color="FFFFFF" w:themeColor="background1" w:sz="4" w:space="0"/>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fontTable" Target="fontTable.xm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header" Target="header1.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numbering" Target="numbering.xml" Id="rId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theme" Target="theme/theme1.xml" Id="rId14" /><Relationship Type="http://schemas.openxmlformats.org/officeDocument/2006/relationships/image" Target="/media/image.png" Id="rId2120629197"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itle0 xmlns="b8bef493-fa61-4bc1-8f23-3d6530fe4a93" xsi:nil="true"/>
    <TaxCatchAll xmlns="54caa56c-ac9b-4171-abc0-98105dc25dda" xsi:nil="true"/>
    <lcf76f155ced4ddcb4097134ff3c332f xmlns="b8bef493-fa61-4bc1-8f23-3d6530fe4a93">
      <Terms xmlns="http://schemas.microsoft.com/office/infopath/2007/PartnerControls"/>
    </lcf76f155ced4ddcb4097134ff3c332f>
    <Link xmlns="b8bef493-fa61-4bc1-8f23-3d6530fe4a93">
      <Url xsi:nil="true"/>
      <Description xsi:nil="true"/>
    </Link>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8E5E35B24A92C942B3DADD0983E013A7" ma:contentTypeVersion="20" ma:contentTypeDescription="Een nieuw document maken." ma:contentTypeScope="" ma:versionID="bc1e3a27d9a6202d3777b0b198d7b686">
  <xsd:schema xmlns:xsd="http://www.w3.org/2001/XMLSchema" xmlns:xs="http://www.w3.org/2001/XMLSchema" xmlns:p="http://schemas.microsoft.com/office/2006/metadata/properties" xmlns:ns2="b8bef493-fa61-4bc1-8f23-3d6530fe4a93" xmlns:ns3="54caa56c-ac9b-4171-abc0-98105dc25dda" targetNamespace="http://schemas.microsoft.com/office/2006/metadata/properties" ma:root="true" ma:fieldsID="95dc51d10b6ad0b40b2976ab22b9078b" ns2:_="" ns3:_="">
    <xsd:import namespace="b8bef493-fa61-4bc1-8f23-3d6530fe4a93"/>
    <xsd:import namespace="54caa56c-ac9b-4171-abc0-98105dc25dda"/>
    <xsd:element name="properties">
      <xsd:complexType>
        <xsd:sequence>
          <xsd:element name="documentManagement">
            <xsd:complexType>
              <xsd:all>
                <xsd:element ref="ns2:Title0" minOccurs="0"/>
                <xsd:element ref="ns3:SharedWithUsers" minOccurs="0"/>
                <xsd:element ref="ns3:SharedWithDetails" minOccurs="0"/>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2:MediaServiceLocation"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Link"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8bef493-fa61-4bc1-8f23-3d6530fe4a93" elementFormDefault="qualified">
    <xsd:import namespace="http://schemas.microsoft.com/office/2006/documentManagement/types"/>
    <xsd:import namespace="http://schemas.microsoft.com/office/infopath/2007/PartnerControls"/>
    <xsd:element name="Title0" ma:index="8" nillable="true" ma:displayName="Title" ma:description="" ma:internalName="Title0">
      <xsd:simpleType>
        <xsd:restriction base="dms:Text">
          <xsd:maxLength value="255"/>
        </xsd:restriction>
      </xsd:simple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Length (seconds)"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Afbeeldingtags" ma:readOnly="false" ma:fieldId="{5cf76f15-5ced-4ddc-b409-7134ff3c332f}" ma:taxonomyMulti="true" ma:sspId="d7e8dea3-6bb7-49c8-b7df-81016711bc41"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element name="Link" ma:index="27" nillable="true" ma:displayName="Link" ma:format="Hyperlink" ma:internalName="Link">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54caa56c-ac9b-4171-abc0-98105dc25dda" elementFormDefault="qualified">
    <xsd:import namespace="http://schemas.microsoft.com/office/2006/documentManagement/types"/>
    <xsd:import namespace="http://schemas.microsoft.com/office/infopath/2007/PartnerControls"/>
    <xsd:element name="SharedWithUsers" ma:index="9"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0" nillable="true" ma:displayName="Gedeeld met details" ma:internalName="SharedWithDetails" ma:readOnly="true">
      <xsd:simpleType>
        <xsd:restriction base="dms:Note">
          <xsd:maxLength value="255"/>
        </xsd:restriction>
      </xsd:simpleType>
    </xsd:element>
    <xsd:element name="TaxCatchAll" ma:index="24" nillable="true" ma:displayName="Taxonomy Catch All Column" ma:hidden="true" ma:list="{e298c96d-8b71-4d3b-ab6b-0b2bb41d9402}" ma:internalName="TaxCatchAll" ma:showField="CatchAllData" ma:web="54caa56c-ac9b-4171-abc0-98105dc25dd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380340A-4A2C-44EB-8213-D33B0E048515}">
  <ds:schemaRefs>
    <ds:schemaRef ds:uri="http://schemas.microsoft.com/office/2006/metadata/properties"/>
    <ds:schemaRef ds:uri="http://schemas.microsoft.com/office/infopath/2007/PartnerControls"/>
    <ds:schemaRef ds:uri="b8bef493-fa61-4bc1-8f23-3d6530fe4a93"/>
    <ds:schemaRef ds:uri="54caa56c-ac9b-4171-abc0-98105dc25dda"/>
  </ds:schemaRefs>
</ds:datastoreItem>
</file>

<file path=customXml/itemProps2.xml><?xml version="1.0" encoding="utf-8"?>
<ds:datastoreItem xmlns:ds="http://schemas.openxmlformats.org/officeDocument/2006/customXml" ds:itemID="{3D34B6A1-63C0-47DC-95B7-6C8CD05C4E4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8bef493-fa61-4bc1-8f23-3d6530fe4a93"/>
    <ds:schemaRef ds:uri="54caa56c-ac9b-4171-abc0-98105dc25dd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customXml/itemProps4.xml><?xml version="1.0" encoding="utf-8"?>
<ds:datastoreItem xmlns:ds="http://schemas.openxmlformats.org/officeDocument/2006/customXml" ds:itemID="{46056083-5A3C-4ACA-8B17-77A587031FDC}">
  <ds:schemaRefs>
    <ds:schemaRef ds:uri="http://schemas.microsoft.com/sharepoint/v3/contenttype/form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Manager/>
  <ap:Company/>
  <ap:SharedDoc>false</ap:SharedDoc>
  <ap:HyperlinkBase/>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Desi van Hurck | NLPO</cp:lastModifiedBy>
  <cp:revision>18</cp:revision>
  <dcterms:created xsi:type="dcterms:W3CDTF">2025-08-19T16:20:00Z</dcterms:created>
  <dcterms:modified xsi:type="dcterms:W3CDTF">2025-09-10T07:47:49Z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0x0101008E5E35B24A92C942B3DADD0983E013A7</vt:lpwstr>
  </property>
  <property fmtid="{D5CDD505-2E9C-101B-9397-08002B2CF9AE}" pid="3" name="MediaServiceImageTags">
    <vt:lpwstr/>
  </property>
  <property fmtid="{D5CDD505-2E9C-101B-9397-08002B2CF9AE}" pid="5" name="docLang">
    <vt:lpwstr>nl</vt:lpwstr>
  </property>
</Properties>
</file>